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0F9" w:rsidRDefault="003620F9" w:rsidP="0056634A">
      <w:pPr>
        <w:pStyle w:val="Title"/>
        <w:spacing w:after="0"/>
      </w:pPr>
      <w:r>
        <w:t>Solutions Manual</w:t>
      </w:r>
    </w:p>
    <w:p w:rsidR="002D20BA" w:rsidRPr="00002D7C" w:rsidRDefault="002D20BA" w:rsidP="0056634A">
      <w:pPr>
        <w:pStyle w:val="Heading1"/>
        <w:spacing w:before="0" w:after="0"/>
        <w:rPr>
          <w:rFonts w:cs="Times New Roman"/>
          <w:sz w:val="24"/>
          <w:szCs w:val="24"/>
        </w:rPr>
      </w:pPr>
      <w:r w:rsidRPr="003620F9">
        <w:t>Module B</w:t>
      </w:r>
      <w:r w:rsidR="003620F9" w:rsidRPr="003620F9">
        <w:t>: T</w:t>
      </w:r>
      <w:r w:rsidR="003620F9">
        <w:t>he Transportation Models</w:t>
      </w:r>
    </w:p>
    <w:p w:rsidR="002D20BA" w:rsidRDefault="002D20BA" w:rsidP="002D20BA">
      <w:pPr>
        <w:spacing w:after="0"/>
        <w:rPr>
          <w:bCs/>
        </w:rPr>
      </w:pPr>
    </w:p>
    <w:p w:rsidR="002D20BA" w:rsidRPr="00A43BE6" w:rsidRDefault="002D20BA" w:rsidP="002D20BA">
      <w:pPr>
        <w:spacing w:after="0"/>
        <w:rPr>
          <w:bCs/>
        </w:rPr>
      </w:pPr>
      <w:r>
        <w:rPr>
          <w:bCs/>
        </w:rPr>
        <w:t xml:space="preserve">1.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63"/>
        <w:gridCol w:w="1574"/>
        <w:gridCol w:w="1574"/>
        <w:gridCol w:w="1441"/>
        <w:gridCol w:w="2064"/>
      </w:tblGrid>
      <w:tr w:rsidR="002D20BA" w:rsidRPr="00E87B26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56634A" w:rsidRDefault="0056634A" w:rsidP="007C2441">
            <w:pPr>
              <w:pStyle w:val="ListParagraph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bCs/>
                <w:i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3175</wp:posOffset>
                      </wp:positionV>
                      <wp:extent cx="1638300" cy="333375"/>
                      <wp:effectExtent l="0" t="0" r="19050" b="28575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638300" cy="3333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5pt,.25pt" to="124.8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56634A">
              <w:rPr>
                <w:bCs/>
                <w:i/>
                <w:szCs w:val="24"/>
              </w:rPr>
              <w:t>To</w:t>
            </w:r>
          </w:p>
          <w:p w:rsidR="002D20BA" w:rsidRPr="0056634A" w:rsidRDefault="00A351AE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56634A">
              <w:rPr>
                <w:bCs/>
                <w:i/>
                <w:szCs w:val="24"/>
              </w:rPr>
              <w:t>From</w:t>
            </w:r>
          </w:p>
        </w:tc>
        <w:tc>
          <w:tcPr>
            <w:tcW w:w="854" w:type="pct"/>
            <w:noWrap/>
            <w:hideMark/>
          </w:tcPr>
          <w:p w:rsidR="002D20BA" w:rsidRPr="0056634A" w:rsidRDefault="00A351AE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56634A">
              <w:rPr>
                <w:bCs/>
                <w:i/>
                <w:szCs w:val="24"/>
              </w:rPr>
              <w:t>A</w:t>
            </w:r>
          </w:p>
        </w:tc>
        <w:tc>
          <w:tcPr>
            <w:tcW w:w="854" w:type="pct"/>
            <w:noWrap/>
            <w:hideMark/>
          </w:tcPr>
          <w:p w:rsidR="002D20BA" w:rsidRPr="0056634A" w:rsidRDefault="00A351AE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56634A">
              <w:rPr>
                <w:bCs/>
                <w:i/>
                <w:szCs w:val="24"/>
              </w:rPr>
              <w:t>B</w:t>
            </w:r>
          </w:p>
        </w:tc>
        <w:tc>
          <w:tcPr>
            <w:tcW w:w="782" w:type="pct"/>
            <w:noWrap/>
            <w:hideMark/>
          </w:tcPr>
          <w:p w:rsidR="002D20BA" w:rsidRPr="0056634A" w:rsidRDefault="00A351AE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56634A">
              <w:rPr>
                <w:bCs/>
                <w:i/>
                <w:szCs w:val="24"/>
              </w:rPr>
              <w:t>C</w:t>
            </w:r>
          </w:p>
        </w:tc>
        <w:tc>
          <w:tcPr>
            <w:tcW w:w="1120" w:type="pct"/>
          </w:tcPr>
          <w:p w:rsidR="002D20BA" w:rsidRPr="0056634A" w:rsidRDefault="00A351AE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56634A">
              <w:rPr>
                <w:bCs/>
                <w:i/>
                <w:szCs w:val="24"/>
              </w:rPr>
              <w:t>Capacity</w:t>
            </w:r>
          </w:p>
        </w:tc>
      </w:tr>
      <w:tr w:rsidR="002D20BA" w:rsidRPr="00E87B26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/>
                <w:iCs/>
                <w:szCs w:val="24"/>
              </w:rPr>
            </w:pPr>
            <w:r w:rsidRPr="0056634A">
              <w:rPr>
                <w:bCs/>
                <w:i/>
                <w:iCs/>
                <w:szCs w:val="24"/>
              </w:rPr>
              <w:t>1</w:t>
            </w:r>
          </w:p>
        </w:tc>
        <w:tc>
          <w:tcPr>
            <w:tcW w:w="854" w:type="pct"/>
            <w:noWrap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30</w:t>
            </w:r>
          </w:p>
        </w:tc>
        <w:tc>
          <w:tcPr>
            <w:tcW w:w="854" w:type="pct"/>
            <w:noWrap/>
          </w:tcPr>
          <w:p w:rsidR="002D20BA" w:rsidRPr="0056634A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782" w:type="pct"/>
            <w:noWrap/>
          </w:tcPr>
          <w:p w:rsidR="002D20BA" w:rsidRPr="0056634A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120" w:type="pct"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30</w:t>
            </w:r>
          </w:p>
        </w:tc>
      </w:tr>
      <w:tr w:rsidR="002D20BA" w:rsidRPr="00E87B26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/>
                <w:iCs/>
                <w:szCs w:val="24"/>
              </w:rPr>
            </w:pPr>
            <w:r w:rsidRPr="0056634A">
              <w:rPr>
                <w:bCs/>
                <w:i/>
                <w:iCs/>
                <w:szCs w:val="24"/>
              </w:rPr>
              <w:t>2</w:t>
            </w:r>
          </w:p>
        </w:tc>
        <w:tc>
          <w:tcPr>
            <w:tcW w:w="854" w:type="pct"/>
            <w:noWrap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40</w:t>
            </w:r>
          </w:p>
        </w:tc>
        <w:tc>
          <w:tcPr>
            <w:tcW w:w="854" w:type="pct"/>
            <w:noWrap/>
          </w:tcPr>
          <w:p w:rsidR="002D20BA" w:rsidRPr="0056634A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782" w:type="pct"/>
            <w:noWrap/>
          </w:tcPr>
          <w:p w:rsidR="002D20BA" w:rsidRPr="0056634A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120" w:type="pct"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40</w:t>
            </w:r>
          </w:p>
        </w:tc>
      </w:tr>
      <w:tr w:rsidR="002D20BA" w:rsidRPr="00E87B26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/>
                <w:iCs/>
                <w:szCs w:val="24"/>
              </w:rPr>
            </w:pPr>
            <w:r w:rsidRPr="0056634A">
              <w:rPr>
                <w:bCs/>
                <w:i/>
                <w:iCs/>
                <w:szCs w:val="24"/>
              </w:rPr>
              <w:t>3</w:t>
            </w:r>
          </w:p>
        </w:tc>
        <w:tc>
          <w:tcPr>
            <w:tcW w:w="854" w:type="pct"/>
            <w:noWrap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30</w:t>
            </w:r>
          </w:p>
        </w:tc>
        <w:tc>
          <w:tcPr>
            <w:tcW w:w="854" w:type="pct"/>
            <w:noWrap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30</w:t>
            </w:r>
          </w:p>
        </w:tc>
        <w:tc>
          <w:tcPr>
            <w:tcW w:w="782" w:type="pct"/>
            <w:noWrap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20</w:t>
            </w:r>
          </w:p>
        </w:tc>
        <w:tc>
          <w:tcPr>
            <w:tcW w:w="1120" w:type="pct"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80</w:t>
            </w:r>
          </w:p>
        </w:tc>
      </w:tr>
      <w:tr w:rsidR="002D20BA" w:rsidRPr="00E87B26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56634A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56634A">
              <w:rPr>
                <w:bCs/>
              </w:rPr>
              <w:t>Demand</w:t>
            </w:r>
          </w:p>
        </w:tc>
        <w:tc>
          <w:tcPr>
            <w:tcW w:w="854" w:type="pct"/>
            <w:noWrap/>
            <w:hideMark/>
          </w:tcPr>
          <w:p w:rsidR="002D20BA" w:rsidRPr="0056634A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6634A">
              <w:rPr>
                <w:bCs/>
              </w:rPr>
              <w:t>100</w:t>
            </w:r>
          </w:p>
        </w:tc>
        <w:tc>
          <w:tcPr>
            <w:tcW w:w="854" w:type="pct"/>
            <w:noWrap/>
            <w:hideMark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30</w:t>
            </w:r>
          </w:p>
        </w:tc>
        <w:tc>
          <w:tcPr>
            <w:tcW w:w="782" w:type="pct"/>
            <w:noWrap/>
            <w:hideMark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20</w:t>
            </w:r>
          </w:p>
        </w:tc>
        <w:tc>
          <w:tcPr>
            <w:tcW w:w="1120" w:type="pct"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150</w:t>
            </w:r>
          </w:p>
        </w:tc>
      </w:tr>
    </w:tbl>
    <w:p w:rsidR="002D20BA" w:rsidRDefault="002D20BA" w:rsidP="002D20BA">
      <w:pPr>
        <w:spacing w:after="0"/>
        <w:rPr>
          <w:bCs/>
        </w:rPr>
      </w:pPr>
      <w:r>
        <w:rPr>
          <w:bCs/>
        </w:rPr>
        <w:t>The northwest corner rule is optimal at $1</w:t>
      </w:r>
      <w:r w:rsidR="00F55C5E">
        <w:rPr>
          <w:bCs/>
        </w:rPr>
        <w:t>,</w:t>
      </w:r>
      <w:r>
        <w:rPr>
          <w:bCs/>
        </w:rPr>
        <w:t>020</w:t>
      </w:r>
      <w:r w:rsidR="00F55C5E">
        <w:rPr>
          <w:bCs/>
        </w:rPr>
        <w:t>.</w:t>
      </w:r>
    </w:p>
    <w:p w:rsidR="007C2441" w:rsidRDefault="00F55C5E" w:rsidP="002D20BA">
      <w:pPr>
        <w:spacing w:after="0"/>
        <w:rPr>
          <w:bCs/>
        </w:rPr>
      </w:pPr>
      <w:r>
        <w:rPr>
          <w:bCs/>
        </w:rPr>
        <w:t>Cognitive Domain: Knowledge</w:t>
      </w:r>
    </w:p>
    <w:p w:rsidR="002D20BA" w:rsidRPr="00A43BE6" w:rsidRDefault="00F55C5E" w:rsidP="002D20BA">
      <w:pPr>
        <w:spacing w:after="0"/>
        <w:rPr>
          <w:bCs/>
        </w:rPr>
      </w:pPr>
      <w:r>
        <w:rPr>
          <w:bCs/>
        </w:rPr>
        <w:t>Difficulty Level: Easy</w:t>
      </w:r>
    </w:p>
    <w:p w:rsidR="002D20BA" w:rsidRPr="0056634A" w:rsidRDefault="002D20BA" w:rsidP="002D20BA">
      <w:pPr>
        <w:spacing w:before="200" w:after="0" w:line="480" w:lineRule="auto"/>
        <w:rPr>
          <w:bCs/>
          <w:i/>
        </w:rPr>
      </w:pPr>
      <w:r>
        <w:rPr>
          <w:bCs/>
        </w:rPr>
        <w:t>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63"/>
        <w:gridCol w:w="1574"/>
        <w:gridCol w:w="1574"/>
        <w:gridCol w:w="1441"/>
        <w:gridCol w:w="2064"/>
      </w:tblGrid>
      <w:tr w:rsidR="002D20BA" w:rsidRPr="007C2441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56634A" w:rsidRDefault="0056634A" w:rsidP="007C2441">
            <w:pPr>
              <w:pStyle w:val="ListParagraph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bCs/>
                <w:i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3175</wp:posOffset>
                      </wp:positionV>
                      <wp:extent cx="1638300" cy="333375"/>
                      <wp:effectExtent l="0" t="0" r="19050" b="28575"/>
                      <wp:wrapNone/>
                      <wp:docPr id="695" name="Straight Connector 6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638300" cy="3333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9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5pt,.25pt" to="124.8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56634A">
              <w:rPr>
                <w:bCs/>
                <w:i/>
                <w:szCs w:val="24"/>
              </w:rPr>
              <w:t>To</w:t>
            </w:r>
          </w:p>
          <w:p w:rsidR="002D20BA" w:rsidRPr="0056634A" w:rsidRDefault="00A351AE" w:rsidP="007C2441">
            <w:pPr>
              <w:pStyle w:val="ListParagraph"/>
              <w:keepNext/>
              <w:keepLines/>
              <w:spacing w:before="480"/>
              <w:outlineLvl w:val="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56634A">
              <w:rPr>
                <w:bCs/>
                <w:i/>
                <w:szCs w:val="24"/>
              </w:rPr>
              <w:t>From</w:t>
            </w:r>
          </w:p>
        </w:tc>
        <w:tc>
          <w:tcPr>
            <w:tcW w:w="854" w:type="pct"/>
            <w:noWrap/>
            <w:hideMark/>
          </w:tcPr>
          <w:p w:rsidR="002D20BA" w:rsidRPr="0056634A" w:rsidRDefault="00A351AE" w:rsidP="007C2441">
            <w:pPr>
              <w:pStyle w:val="ListParagraph"/>
              <w:keepNext/>
              <w:keepLines/>
              <w:spacing w:before="480"/>
              <w:outlineLvl w:val="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56634A">
              <w:rPr>
                <w:bCs/>
                <w:i/>
                <w:szCs w:val="24"/>
              </w:rPr>
              <w:t>A</w:t>
            </w:r>
          </w:p>
        </w:tc>
        <w:tc>
          <w:tcPr>
            <w:tcW w:w="854" w:type="pct"/>
            <w:noWrap/>
            <w:hideMark/>
          </w:tcPr>
          <w:p w:rsidR="002D20BA" w:rsidRPr="0056634A" w:rsidRDefault="00A351AE" w:rsidP="007C2441">
            <w:pPr>
              <w:pStyle w:val="ListParagraph"/>
              <w:keepNext/>
              <w:keepLines/>
              <w:spacing w:before="480"/>
              <w:outlineLvl w:val="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56634A">
              <w:rPr>
                <w:bCs/>
                <w:i/>
                <w:szCs w:val="24"/>
              </w:rPr>
              <w:t>B</w:t>
            </w:r>
          </w:p>
        </w:tc>
        <w:tc>
          <w:tcPr>
            <w:tcW w:w="782" w:type="pct"/>
            <w:noWrap/>
            <w:hideMark/>
          </w:tcPr>
          <w:p w:rsidR="0056634A" w:rsidRDefault="0056634A" w:rsidP="007C2441">
            <w:pPr>
              <w:pStyle w:val="ListParagraph"/>
              <w:rPr>
                <w:bCs/>
                <w:i/>
                <w:szCs w:val="24"/>
              </w:rPr>
            </w:pPr>
          </w:p>
          <w:p w:rsidR="002D20BA" w:rsidRPr="0056634A" w:rsidRDefault="00A351AE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56634A">
              <w:rPr>
                <w:bCs/>
                <w:i/>
                <w:szCs w:val="24"/>
              </w:rPr>
              <w:t>C</w:t>
            </w:r>
          </w:p>
        </w:tc>
        <w:tc>
          <w:tcPr>
            <w:tcW w:w="1120" w:type="pct"/>
          </w:tcPr>
          <w:p w:rsidR="0056634A" w:rsidRDefault="0056634A" w:rsidP="007C2441">
            <w:pPr>
              <w:pStyle w:val="ListParagraph"/>
              <w:rPr>
                <w:bCs/>
                <w:i/>
                <w:szCs w:val="24"/>
              </w:rPr>
            </w:pPr>
          </w:p>
          <w:p w:rsidR="002D20BA" w:rsidRPr="0056634A" w:rsidRDefault="00A351AE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56634A">
              <w:rPr>
                <w:bCs/>
                <w:i/>
                <w:szCs w:val="24"/>
              </w:rPr>
              <w:t>Capacity</w:t>
            </w:r>
          </w:p>
        </w:tc>
      </w:tr>
      <w:tr w:rsidR="002D20BA" w:rsidRPr="00E87B26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/>
                <w:iCs/>
                <w:szCs w:val="24"/>
              </w:rPr>
            </w:pPr>
            <w:r w:rsidRPr="0056634A">
              <w:rPr>
                <w:bCs/>
                <w:i/>
                <w:iCs/>
                <w:szCs w:val="24"/>
              </w:rPr>
              <w:t>1</w:t>
            </w:r>
          </w:p>
        </w:tc>
        <w:tc>
          <w:tcPr>
            <w:tcW w:w="854" w:type="pct"/>
            <w:noWrap/>
            <w:hideMark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0</w:t>
            </w:r>
          </w:p>
        </w:tc>
        <w:tc>
          <w:tcPr>
            <w:tcW w:w="854" w:type="pct"/>
            <w:noWrap/>
            <w:hideMark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0</w:t>
            </w:r>
          </w:p>
        </w:tc>
        <w:tc>
          <w:tcPr>
            <w:tcW w:w="782" w:type="pct"/>
            <w:noWrap/>
            <w:hideMark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14</w:t>
            </w:r>
          </w:p>
        </w:tc>
        <w:tc>
          <w:tcPr>
            <w:tcW w:w="1120" w:type="pct"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14</w:t>
            </w:r>
          </w:p>
        </w:tc>
      </w:tr>
      <w:tr w:rsidR="002D20BA" w:rsidRPr="00E87B26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/>
                <w:iCs/>
                <w:szCs w:val="24"/>
              </w:rPr>
            </w:pPr>
            <w:r w:rsidRPr="0056634A">
              <w:rPr>
                <w:bCs/>
                <w:i/>
                <w:iCs/>
                <w:szCs w:val="24"/>
              </w:rPr>
              <w:t>2</w:t>
            </w:r>
          </w:p>
        </w:tc>
        <w:tc>
          <w:tcPr>
            <w:tcW w:w="854" w:type="pct"/>
            <w:noWrap/>
            <w:hideMark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1</w:t>
            </w:r>
          </w:p>
        </w:tc>
        <w:tc>
          <w:tcPr>
            <w:tcW w:w="854" w:type="pct"/>
            <w:noWrap/>
            <w:hideMark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15</w:t>
            </w:r>
          </w:p>
        </w:tc>
        <w:tc>
          <w:tcPr>
            <w:tcW w:w="782" w:type="pct"/>
            <w:noWrap/>
            <w:hideMark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0</w:t>
            </w:r>
          </w:p>
        </w:tc>
        <w:tc>
          <w:tcPr>
            <w:tcW w:w="1120" w:type="pct"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16</w:t>
            </w:r>
          </w:p>
        </w:tc>
      </w:tr>
      <w:tr w:rsidR="002D20BA" w:rsidRPr="00E87B26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/>
                <w:iCs/>
                <w:szCs w:val="24"/>
              </w:rPr>
            </w:pPr>
            <w:r w:rsidRPr="0056634A">
              <w:rPr>
                <w:bCs/>
                <w:i/>
                <w:iCs/>
                <w:szCs w:val="24"/>
              </w:rPr>
              <w:t>3</w:t>
            </w:r>
          </w:p>
        </w:tc>
        <w:tc>
          <w:tcPr>
            <w:tcW w:w="854" w:type="pct"/>
            <w:noWrap/>
            <w:hideMark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11</w:t>
            </w:r>
          </w:p>
        </w:tc>
        <w:tc>
          <w:tcPr>
            <w:tcW w:w="854" w:type="pct"/>
            <w:noWrap/>
            <w:hideMark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0</w:t>
            </w:r>
          </w:p>
        </w:tc>
        <w:tc>
          <w:tcPr>
            <w:tcW w:w="782" w:type="pct"/>
            <w:noWrap/>
            <w:hideMark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7</w:t>
            </w:r>
          </w:p>
        </w:tc>
        <w:tc>
          <w:tcPr>
            <w:tcW w:w="1120" w:type="pct"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18</w:t>
            </w:r>
          </w:p>
        </w:tc>
      </w:tr>
      <w:tr w:rsidR="002D20BA" w:rsidRPr="00E87B26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56634A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56634A">
              <w:rPr>
                <w:bCs/>
              </w:rPr>
              <w:t>Demand</w:t>
            </w:r>
          </w:p>
        </w:tc>
        <w:tc>
          <w:tcPr>
            <w:tcW w:w="854" w:type="pct"/>
            <w:noWrap/>
            <w:hideMark/>
          </w:tcPr>
          <w:p w:rsidR="002D20BA" w:rsidRPr="0056634A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6634A">
              <w:rPr>
                <w:bCs/>
              </w:rPr>
              <w:t>12</w:t>
            </w:r>
          </w:p>
        </w:tc>
        <w:tc>
          <w:tcPr>
            <w:tcW w:w="854" w:type="pct"/>
            <w:noWrap/>
            <w:hideMark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15</w:t>
            </w:r>
          </w:p>
        </w:tc>
        <w:tc>
          <w:tcPr>
            <w:tcW w:w="782" w:type="pct"/>
            <w:noWrap/>
            <w:hideMark/>
          </w:tcPr>
          <w:p w:rsidR="002D20BA" w:rsidRPr="0056634A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21</w:t>
            </w:r>
          </w:p>
        </w:tc>
        <w:tc>
          <w:tcPr>
            <w:tcW w:w="1120" w:type="pct"/>
          </w:tcPr>
          <w:p w:rsidR="002D20BA" w:rsidRPr="0056634A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</w:tbl>
    <w:p w:rsidR="002D20BA" w:rsidRPr="00A43BE6" w:rsidRDefault="002D20BA" w:rsidP="002D20BA">
      <w:pPr>
        <w:spacing w:after="0"/>
        <w:rPr>
          <w:bCs/>
        </w:rPr>
      </w:pPr>
      <w:r>
        <w:rPr>
          <w:bCs/>
        </w:rPr>
        <w:t>T</w:t>
      </w:r>
      <w:r w:rsidR="007C2441">
        <w:rPr>
          <w:bCs/>
        </w:rPr>
        <w:t>he t</w:t>
      </w:r>
      <w:r>
        <w:rPr>
          <w:bCs/>
        </w:rPr>
        <w:t>otal cost is $146.</w:t>
      </w:r>
    </w:p>
    <w:p w:rsidR="007C2441" w:rsidRDefault="00F55C5E" w:rsidP="002D20BA">
      <w:pPr>
        <w:spacing w:after="0"/>
        <w:rPr>
          <w:bCs/>
        </w:rPr>
      </w:pPr>
      <w:r>
        <w:rPr>
          <w:bCs/>
        </w:rPr>
        <w:t>Cognitive Domain: Knowledge</w:t>
      </w:r>
    </w:p>
    <w:p w:rsidR="002D20BA" w:rsidRPr="00A43BE6" w:rsidRDefault="00F55C5E" w:rsidP="002D20BA">
      <w:pPr>
        <w:spacing w:after="0"/>
        <w:rPr>
          <w:bCs/>
        </w:rPr>
      </w:pPr>
      <w:r>
        <w:rPr>
          <w:bCs/>
        </w:rPr>
        <w:t>Difficulty Level: Easy</w:t>
      </w:r>
    </w:p>
    <w:p w:rsidR="002D20BA" w:rsidRPr="00A43BE6" w:rsidRDefault="002D20BA" w:rsidP="002D20BA">
      <w:pPr>
        <w:spacing w:after="0"/>
        <w:rPr>
          <w:bCs/>
        </w:rPr>
      </w:pPr>
    </w:p>
    <w:p w:rsidR="002D20BA" w:rsidRDefault="002D20BA" w:rsidP="002D20BA">
      <w:pPr>
        <w:spacing w:after="0"/>
        <w:rPr>
          <w:bCs/>
        </w:rPr>
      </w:pPr>
      <w:r>
        <w:rPr>
          <w:bCs/>
        </w:rPr>
        <w:t>3.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64"/>
        <w:gridCol w:w="1574"/>
        <w:gridCol w:w="1574"/>
        <w:gridCol w:w="1441"/>
        <w:gridCol w:w="2063"/>
      </w:tblGrid>
      <w:tr w:rsidR="002D20BA" w:rsidRPr="00E87B26" w:rsidTr="00132EA8">
        <w:trPr>
          <w:trHeight w:val="420"/>
        </w:trPr>
        <w:tc>
          <w:tcPr>
            <w:tcW w:w="1391" w:type="pct"/>
            <w:noWrap/>
            <w:hideMark/>
          </w:tcPr>
          <w:p w:rsidR="002D20BA" w:rsidRPr="0056634A" w:rsidRDefault="0056634A" w:rsidP="007C2441">
            <w:pPr>
              <w:pStyle w:val="ListParagraph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bCs/>
                <w:i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EF775F4" wp14:editId="1674CBF0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3175</wp:posOffset>
                      </wp:positionV>
                      <wp:extent cx="1638300" cy="333375"/>
                      <wp:effectExtent l="0" t="0" r="19050" b="28575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638300" cy="3333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5pt,.25pt" to="124.8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56634A">
              <w:rPr>
                <w:bCs/>
                <w:i/>
                <w:szCs w:val="24"/>
              </w:rPr>
              <w:t>To</w:t>
            </w:r>
          </w:p>
          <w:p w:rsidR="002D20BA" w:rsidRPr="0056634A" w:rsidRDefault="00A351AE" w:rsidP="007C2441">
            <w:pPr>
              <w:pStyle w:val="ListParagraph"/>
              <w:keepNext/>
              <w:keepLines/>
              <w:spacing w:before="200"/>
              <w:outlineLvl w:val="1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56634A">
              <w:rPr>
                <w:bCs/>
                <w:i/>
                <w:szCs w:val="24"/>
              </w:rPr>
              <w:lastRenderedPageBreak/>
              <w:t>From</w:t>
            </w:r>
          </w:p>
        </w:tc>
        <w:tc>
          <w:tcPr>
            <w:tcW w:w="854" w:type="pct"/>
            <w:noWrap/>
            <w:hideMark/>
          </w:tcPr>
          <w:p w:rsidR="002D20BA" w:rsidRPr="0056634A" w:rsidRDefault="00A351AE" w:rsidP="007C2441">
            <w:pPr>
              <w:pStyle w:val="ListParagraph"/>
              <w:keepNext/>
              <w:keepLines/>
              <w:spacing w:before="200"/>
              <w:outlineLvl w:val="1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56634A">
              <w:rPr>
                <w:bCs/>
                <w:i/>
                <w:szCs w:val="24"/>
              </w:rPr>
              <w:lastRenderedPageBreak/>
              <w:t>A</w:t>
            </w:r>
          </w:p>
        </w:tc>
        <w:tc>
          <w:tcPr>
            <w:tcW w:w="854" w:type="pct"/>
            <w:noWrap/>
            <w:hideMark/>
          </w:tcPr>
          <w:p w:rsidR="002D20BA" w:rsidRPr="0056634A" w:rsidRDefault="00A351AE" w:rsidP="007C2441">
            <w:pPr>
              <w:pStyle w:val="ListParagraph"/>
              <w:keepNext/>
              <w:keepLines/>
              <w:spacing w:before="200"/>
              <w:outlineLvl w:val="1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56634A">
              <w:rPr>
                <w:bCs/>
                <w:i/>
                <w:szCs w:val="24"/>
              </w:rPr>
              <w:t>B</w:t>
            </w:r>
          </w:p>
        </w:tc>
        <w:tc>
          <w:tcPr>
            <w:tcW w:w="782" w:type="pct"/>
            <w:noWrap/>
            <w:hideMark/>
          </w:tcPr>
          <w:p w:rsidR="002D20BA" w:rsidRPr="0056634A" w:rsidRDefault="00A351AE" w:rsidP="007C2441">
            <w:pPr>
              <w:pStyle w:val="ListParagraph"/>
              <w:keepNext/>
              <w:keepLines/>
              <w:spacing w:before="200"/>
              <w:outlineLvl w:val="1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56634A">
              <w:rPr>
                <w:bCs/>
                <w:i/>
                <w:szCs w:val="24"/>
              </w:rPr>
              <w:t>C</w:t>
            </w:r>
          </w:p>
        </w:tc>
        <w:tc>
          <w:tcPr>
            <w:tcW w:w="1119" w:type="pct"/>
          </w:tcPr>
          <w:p w:rsidR="002D20BA" w:rsidRPr="0056634A" w:rsidRDefault="00A351AE" w:rsidP="007C2441">
            <w:pPr>
              <w:pStyle w:val="ListParagraph"/>
              <w:keepNext/>
              <w:keepLines/>
              <w:spacing w:before="200"/>
              <w:outlineLvl w:val="1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56634A">
              <w:rPr>
                <w:bCs/>
                <w:i/>
                <w:szCs w:val="24"/>
              </w:rPr>
              <w:t>Capacity</w:t>
            </w:r>
          </w:p>
        </w:tc>
      </w:tr>
      <w:tr w:rsidR="002D20BA" w:rsidRPr="007C2441" w:rsidTr="00132EA8">
        <w:trPr>
          <w:trHeight w:val="420"/>
        </w:trPr>
        <w:tc>
          <w:tcPr>
            <w:tcW w:w="1391" w:type="pct"/>
            <w:noWrap/>
            <w:hideMark/>
          </w:tcPr>
          <w:p w:rsidR="002D20BA" w:rsidRPr="0056634A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1"/>
              <w:rPr>
                <w:rFonts w:ascii="Times New Roman" w:hAnsi="Times New Roman" w:cs="Times New Roman"/>
                <w:bCs/>
                <w:i/>
                <w:iCs/>
                <w:szCs w:val="24"/>
              </w:rPr>
            </w:pPr>
            <w:r w:rsidRPr="0056634A">
              <w:rPr>
                <w:bCs/>
                <w:i/>
                <w:iCs/>
                <w:szCs w:val="24"/>
              </w:rPr>
              <w:lastRenderedPageBreak/>
              <w:t>1</w:t>
            </w:r>
          </w:p>
        </w:tc>
        <w:tc>
          <w:tcPr>
            <w:tcW w:w="854" w:type="pct"/>
            <w:noWrap/>
          </w:tcPr>
          <w:p w:rsidR="002D20BA" w:rsidRPr="0056634A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1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1</w:t>
            </w:r>
          </w:p>
        </w:tc>
        <w:tc>
          <w:tcPr>
            <w:tcW w:w="854" w:type="pct"/>
            <w:noWrap/>
          </w:tcPr>
          <w:p w:rsidR="002D20BA" w:rsidRPr="0056634A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1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0</w:t>
            </w:r>
          </w:p>
        </w:tc>
        <w:tc>
          <w:tcPr>
            <w:tcW w:w="782" w:type="pct"/>
            <w:noWrap/>
          </w:tcPr>
          <w:p w:rsidR="002D20BA" w:rsidRPr="0056634A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1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26</w:t>
            </w:r>
          </w:p>
        </w:tc>
        <w:tc>
          <w:tcPr>
            <w:tcW w:w="1119" w:type="pct"/>
          </w:tcPr>
          <w:p w:rsidR="002D20BA" w:rsidRPr="0056634A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1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27</w:t>
            </w:r>
          </w:p>
        </w:tc>
      </w:tr>
      <w:tr w:rsidR="002D20BA" w:rsidRPr="007C2441" w:rsidTr="00132EA8">
        <w:trPr>
          <w:trHeight w:val="420"/>
        </w:trPr>
        <w:tc>
          <w:tcPr>
            <w:tcW w:w="1391" w:type="pct"/>
            <w:noWrap/>
            <w:hideMark/>
          </w:tcPr>
          <w:p w:rsidR="002D20BA" w:rsidRPr="0056634A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1"/>
              <w:rPr>
                <w:rFonts w:ascii="Times New Roman" w:hAnsi="Times New Roman" w:cs="Times New Roman"/>
                <w:bCs/>
                <w:i/>
                <w:iCs/>
                <w:szCs w:val="24"/>
              </w:rPr>
            </w:pPr>
            <w:r w:rsidRPr="0056634A">
              <w:rPr>
                <w:bCs/>
                <w:i/>
                <w:iCs/>
                <w:szCs w:val="24"/>
              </w:rPr>
              <w:t>2</w:t>
            </w:r>
          </w:p>
        </w:tc>
        <w:tc>
          <w:tcPr>
            <w:tcW w:w="854" w:type="pct"/>
            <w:noWrap/>
          </w:tcPr>
          <w:p w:rsidR="002D20BA" w:rsidRPr="0056634A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1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0</w:t>
            </w:r>
          </w:p>
        </w:tc>
        <w:tc>
          <w:tcPr>
            <w:tcW w:w="854" w:type="pct"/>
            <w:noWrap/>
          </w:tcPr>
          <w:p w:rsidR="002D20BA" w:rsidRPr="0056634A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1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25</w:t>
            </w:r>
          </w:p>
        </w:tc>
        <w:tc>
          <w:tcPr>
            <w:tcW w:w="782" w:type="pct"/>
            <w:noWrap/>
          </w:tcPr>
          <w:p w:rsidR="002D20BA" w:rsidRPr="0056634A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1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0</w:t>
            </w:r>
          </w:p>
        </w:tc>
        <w:tc>
          <w:tcPr>
            <w:tcW w:w="1119" w:type="pct"/>
          </w:tcPr>
          <w:p w:rsidR="002D20BA" w:rsidRPr="0056634A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1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25</w:t>
            </w:r>
          </w:p>
        </w:tc>
      </w:tr>
      <w:tr w:rsidR="002D20BA" w:rsidRPr="007C2441" w:rsidTr="00132EA8">
        <w:trPr>
          <w:trHeight w:val="420"/>
        </w:trPr>
        <w:tc>
          <w:tcPr>
            <w:tcW w:w="1391" w:type="pct"/>
            <w:noWrap/>
            <w:hideMark/>
          </w:tcPr>
          <w:p w:rsidR="002D20BA" w:rsidRPr="0056634A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1"/>
              <w:rPr>
                <w:rFonts w:ascii="Times New Roman" w:hAnsi="Times New Roman" w:cs="Times New Roman"/>
                <w:bCs/>
                <w:i/>
                <w:iCs/>
                <w:szCs w:val="24"/>
              </w:rPr>
            </w:pPr>
            <w:r w:rsidRPr="0056634A">
              <w:rPr>
                <w:bCs/>
                <w:i/>
                <w:iCs/>
                <w:szCs w:val="24"/>
              </w:rPr>
              <w:t>3</w:t>
            </w:r>
          </w:p>
        </w:tc>
        <w:tc>
          <w:tcPr>
            <w:tcW w:w="854" w:type="pct"/>
            <w:noWrap/>
          </w:tcPr>
          <w:p w:rsidR="002D20BA" w:rsidRPr="0056634A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1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23</w:t>
            </w:r>
          </w:p>
        </w:tc>
        <w:tc>
          <w:tcPr>
            <w:tcW w:w="854" w:type="pct"/>
            <w:noWrap/>
          </w:tcPr>
          <w:p w:rsidR="002D20BA" w:rsidRPr="0056634A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1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0</w:t>
            </w:r>
          </w:p>
        </w:tc>
        <w:tc>
          <w:tcPr>
            <w:tcW w:w="782" w:type="pct"/>
            <w:noWrap/>
          </w:tcPr>
          <w:p w:rsidR="002D20BA" w:rsidRPr="0056634A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1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0</w:t>
            </w:r>
          </w:p>
        </w:tc>
        <w:tc>
          <w:tcPr>
            <w:tcW w:w="1119" w:type="pct"/>
          </w:tcPr>
          <w:p w:rsidR="002D20BA" w:rsidRPr="0056634A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1"/>
              <w:rPr>
                <w:rFonts w:ascii="Times New Roman" w:hAnsi="Times New Roman" w:cs="Times New Roman"/>
                <w:bCs/>
                <w:szCs w:val="24"/>
              </w:rPr>
            </w:pPr>
            <w:r w:rsidRPr="0056634A">
              <w:rPr>
                <w:bCs/>
                <w:szCs w:val="24"/>
              </w:rPr>
              <w:t>23</w:t>
            </w:r>
          </w:p>
        </w:tc>
      </w:tr>
      <w:tr w:rsidR="00132EA8" w:rsidRPr="007C2441" w:rsidTr="00132EA8">
        <w:trPr>
          <w:trHeight w:val="420"/>
        </w:trPr>
        <w:tc>
          <w:tcPr>
            <w:tcW w:w="1391" w:type="pct"/>
            <w:noWrap/>
          </w:tcPr>
          <w:p w:rsidR="00132EA8" w:rsidRPr="00132EA8" w:rsidRDefault="00132EA8" w:rsidP="00132EA8">
            <w:pPr>
              <w:keepNext/>
              <w:keepLines/>
              <w:spacing w:before="200" w:line="480" w:lineRule="auto"/>
              <w:outlineLvl w:val="1"/>
            </w:pPr>
            <w:r w:rsidRPr="00132EA8">
              <w:t>Demand</w:t>
            </w:r>
          </w:p>
        </w:tc>
        <w:tc>
          <w:tcPr>
            <w:tcW w:w="854" w:type="pct"/>
            <w:noWrap/>
          </w:tcPr>
          <w:p w:rsidR="00132EA8" w:rsidRPr="0056634A" w:rsidRDefault="00132EA8" w:rsidP="007C2441">
            <w:pPr>
              <w:pStyle w:val="ListParagraph"/>
              <w:keepNext/>
              <w:keepLines/>
              <w:spacing w:before="200" w:line="480" w:lineRule="auto"/>
              <w:outlineLvl w:val="1"/>
              <w:rPr>
                <w:bCs/>
                <w:szCs w:val="24"/>
              </w:rPr>
            </w:pPr>
            <w:r>
              <w:rPr>
                <w:bCs/>
                <w:szCs w:val="24"/>
              </w:rPr>
              <w:t>24</w:t>
            </w:r>
          </w:p>
        </w:tc>
        <w:tc>
          <w:tcPr>
            <w:tcW w:w="854" w:type="pct"/>
            <w:noWrap/>
          </w:tcPr>
          <w:p w:rsidR="00132EA8" w:rsidRPr="0056634A" w:rsidRDefault="00132EA8" w:rsidP="007C2441">
            <w:pPr>
              <w:pStyle w:val="ListParagraph"/>
              <w:keepNext/>
              <w:keepLines/>
              <w:spacing w:before="200" w:line="480" w:lineRule="auto"/>
              <w:outlineLvl w:val="1"/>
              <w:rPr>
                <w:bCs/>
                <w:szCs w:val="24"/>
              </w:rPr>
            </w:pPr>
            <w:r>
              <w:rPr>
                <w:bCs/>
                <w:szCs w:val="24"/>
              </w:rPr>
              <w:t>25</w:t>
            </w:r>
          </w:p>
        </w:tc>
        <w:tc>
          <w:tcPr>
            <w:tcW w:w="782" w:type="pct"/>
            <w:noWrap/>
          </w:tcPr>
          <w:p w:rsidR="00132EA8" w:rsidRPr="0056634A" w:rsidRDefault="00132EA8" w:rsidP="007C2441">
            <w:pPr>
              <w:pStyle w:val="ListParagraph"/>
              <w:keepNext/>
              <w:keepLines/>
              <w:spacing w:before="200" w:line="480" w:lineRule="auto"/>
              <w:outlineLvl w:val="1"/>
              <w:rPr>
                <w:bCs/>
                <w:szCs w:val="24"/>
              </w:rPr>
            </w:pPr>
            <w:r>
              <w:rPr>
                <w:bCs/>
                <w:szCs w:val="24"/>
              </w:rPr>
              <w:t>26</w:t>
            </w:r>
          </w:p>
        </w:tc>
        <w:tc>
          <w:tcPr>
            <w:tcW w:w="1119" w:type="pct"/>
          </w:tcPr>
          <w:p w:rsidR="00132EA8" w:rsidRPr="0056634A" w:rsidRDefault="00132EA8" w:rsidP="007C2441">
            <w:pPr>
              <w:pStyle w:val="ListParagraph"/>
              <w:keepNext/>
              <w:keepLines/>
              <w:spacing w:before="200" w:line="480" w:lineRule="auto"/>
              <w:outlineLvl w:val="1"/>
              <w:rPr>
                <w:bCs/>
                <w:szCs w:val="24"/>
              </w:rPr>
            </w:pPr>
            <w:r>
              <w:rPr>
                <w:bCs/>
                <w:szCs w:val="24"/>
              </w:rPr>
              <w:t>75</w:t>
            </w:r>
          </w:p>
        </w:tc>
      </w:tr>
    </w:tbl>
    <w:p w:rsidR="002D20BA" w:rsidRPr="007C2441" w:rsidRDefault="00A351AE" w:rsidP="002D20BA">
      <w:pPr>
        <w:spacing w:after="0"/>
        <w:rPr>
          <w:bCs/>
        </w:rPr>
      </w:pPr>
      <w:r>
        <w:rPr>
          <w:bCs/>
        </w:rPr>
        <w:t>T</w:t>
      </w:r>
      <w:r w:rsidR="007C2441">
        <w:rPr>
          <w:bCs/>
        </w:rPr>
        <w:t>he t</w:t>
      </w:r>
      <w:r>
        <w:rPr>
          <w:bCs/>
        </w:rPr>
        <w:t>otal cost is $9</w:t>
      </w:r>
      <w:r w:rsidR="007C2441">
        <w:rPr>
          <w:bCs/>
        </w:rPr>
        <w:t>,</w:t>
      </w:r>
      <w:r>
        <w:rPr>
          <w:bCs/>
        </w:rPr>
        <w:t>170</w:t>
      </w:r>
      <w:r w:rsidR="007C2441">
        <w:rPr>
          <w:bCs/>
        </w:rPr>
        <w:t>.</w:t>
      </w:r>
    </w:p>
    <w:p w:rsidR="007C2441" w:rsidRDefault="00A351AE" w:rsidP="002D20BA">
      <w:pPr>
        <w:spacing w:after="0"/>
        <w:rPr>
          <w:bCs/>
        </w:rPr>
      </w:pPr>
      <w:r>
        <w:rPr>
          <w:bCs/>
        </w:rPr>
        <w:t>Cognitive Domain: Knowledge</w:t>
      </w:r>
    </w:p>
    <w:p w:rsidR="002D20BA" w:rsidRPr="007C2441" w:rsidRDefault="00A351AE" w:rsidP="002D20BA">
      <w:pPr>
        <w:spacing w:after="0"/>
        <w:rPr>
          <w:bCs/>
        </w:rPr>
      </w:pPr>
      <w:r>
        <w:rPr>
          <w:bCs/>
        </w:rPr>
        <w:t>Difficulty Level: Easy</w:t>
      </w:r>
    </w:p>
    <w:p w:rsidR="002D20BA" w:rsidRPr="007C2441" w:rsidRDefault="002D20BA" w:rsidP="002D20BA">
      <w:pPr>
        <w:spacing w:after="0"/>
        <w:rPr>
          <w:bCs/>
        </w:rPr>
      </w:pPr>
      <w:bookmarkStart w:id="0" w:name="_GoBack"/>
      <w:bookmarkEnd w:id="0"/>
    </w:p>
    <w:p w:rsidR="002D20BA" w:rsidRPr="007C2441" w:rsidRDefault="00A351AE" w:rsidP="002D20BA">
      <w:pPr>
        <w:spacing w:after="0"/>
        <w:rPr>
          <w:bCs/>
        </w:rPr>
      </w:pPr>
      <w:r>
        <w:rPr>
          <w:bCs/>
        </w:rPr>
        <w:t xml:space="preserve">4a.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63"/>
        <w:gridCol w:w="1574"/>
        <w:gridCol w:w="1574"/>
        <w:gridCol w:w="1441"/>
        <w:gridCol w:w="2064"/>
      </w:tblGrid>
      <w:tr w:rsidR="002D20BA" w:rsidRPr="007C2441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A63063" w:rsidRDefault="0056634A" w:rsidP="007C2441">
            <w:pPr>
              <w:pStyle w:val="ListParagraph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bCs/>
                <w:i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3175</wp:posOffset>
                      </wp:positionV>
                      <wp:extent cx="1638300" cy="333375"/>
                      <wp:effectExtent l="0" t="0" r="19050" b="28575"/>
                      <wp:wrapNone/>
                      <wp:docPr id="8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638300" cy="3333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5pt,.25pt" to="124.8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A63063">
              <w:rPr>
                <w:bCs/>
                <w:i/>
                <w:szCs w:val="24"/>
              </w:rPr>
              <w:t>To</w:t>
            </w:r>
          </w:p>
          <w:p w:rsidR="002D20BA" w:rsidRPr="00A63063" w:rsidRDefault="00A351AE" w:rsidP="007C2441">
            <w:pPr>
              <w:pStyle w:val="ListParagraph"/>
              <w:keepNext/>
              <w:keepLines/>
              <w:spacing w:before="200"/>
              <w:outlineLvl w:val="2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From</w:t>
            </w:r>
          </w:p>
        </w:tc>
        <w:tc>
          <w:tcPr>
            <w:tcW w:w="854" w:type="pct"/>
            <w:noWrap/>
            <w:hideMark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/>
              <w:outlineLvl w:val="2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X</w:t>
            </w:r>
          </w:p>
        </w:tc>
        <w:tc>
          <w:tcPr>
            <w:tcW w:w="854" w:type="pct"/>
            <w:noWrap/>
            <w:hideMark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/>
              <w:outlineLvl w:val="2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Y</w:t>
            </w:r>
          </w:p>
        </w:tc>
        <w:tc>
          <w:tcPr>
            <w:tcW w:w="782" w:type="pct"/>
            <w:noWrap/>
            <w:hideMark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/>
              <w:outlineLvl w:val="2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Z</w:t>
            </w:r>
          </w:p>
        </w:tc>
        <w:tc>
          <w:tcPr>
            <w:tcW w:w="1120" w:type="pct"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/>
              <w:outlineLvl w:val="2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Capacity</w:t>
            </w:r>
          </w:p>
        </w:tc>
      </w:tr>
      <w:tr w:rsidR="002D20BA" w:rsidRPr="007C2441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2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A</w:t>
            </w:r>
          </w:p>
        </w:tc>
        <w:tc>
          <w:tcPr>
            <w:tcW w:w="854" w:type="pct"/>
            <w:noWrap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2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280</w:t>
            </w:r>
          </w:p>
        </w:tc>
        <w:tc>
          <w:tcPr>
            <w:tcW w:w="854" w:type="pct"/>
            <w:noWrap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2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20</w:t>
            </w:r>
          </w:p>
        </w:tc>
        <w:tc>
          <w:tcPr>
            <w:tcW w:w="782" w:type="pct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120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300</w:t>
            </w:r>
          </w:p>
        </w:tc>
      </w:tr>
      <w:tr w:rsidR="002D20BA" w:rsidRPr="007C2441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B</w:t>
            </w:r>
          </w:p>
        </w:tc>
        <w:tc>
          <w:tcPr>
            <w:tcW w:w="854" w:type="pct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54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200</w:t>
            </w:r>
          </w:p>
        </w:tc>
        <w:tc>
          <w:tcPr>
            <w:tcW w:w="782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60</w:t>
            </w:r>
          </w:p>
        </w:tc>
        <w:tc>
          <w:tcPr>
            <w:tcW w:w="1120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260</w:t>
            </w:r>
          </w:p>
        </w:tc>
      </w:tr>
      <w:tr w:rsidR="002D20BA" w:rsidRPr="007C2441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C</w:t>
            </w:r>
          </w:p>
        </w:tc>
        <w:tc>
          <w:tcPr>
            <w:tcW w:w="854" w:type="pct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54" w:type="pct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782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190</w:t>
            </w:r>
          </w:p>
        </w:tc>
        <w:tc>
          <w:tcPr>
            <w:tcW w:w="1120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190</w:t>
            </w:r>
          </w:p>
        </w:tc>
      </w:tr>
      <w:tr w:rsidR="002D20BA" w:rsidRPr="007C2441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132EA8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 xml:space="preserve">Warehouse </w:t>
            </w:r>
            <w:r w:rsidR="007C2441">
              <w:rPr>
                <w:rFonts w:ascii="Times New Roman" w:hAnsi="Times New Roman" w:cs="Times New Roman"/>
                <w:bCs/>
              </w:rPr>
              <w:t>D</w:t>
            </w:r>
            <w:r w:rsidRPr="00132EA8">
              <w:rPr>
                <w:bCs/>
              </w:rPr>
              <w:t>emand</w:t>
            </w:r>
          </w:p>
        </w:tc>
        <w:tc>
          <w:tcPr>
            <w:tcW w:w="854" w:type="pct"/>
            <w:noWrap/>
            <w:hideMark/>
          </w:tcPr>
          <w:p w:rsidR="002D20BA" w:rsidRPr="00132EA8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2EA8">
              <w:rPr>
                <w:bCs/>
              </w:rPr>
              <w:t>280</w:t>
            </w:r>
          </w:p>
        </w:tc>
        <w:tc>
          <w:tcPr>
            <w:tcW w:w="854" w:type="pct"/>
            <w:noWrap/>
            <w:hideMark/>
          </w:tcPr>
          <w:p w:rsidR="002D20BA" w:rsidRPr="00132EA8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32EA8">
              <w:rPr>
                <w:bCs/>
                <w:szCs w:val="24"/>
              </w:rPr>
              <w:t>220</w:t>
            </w:r>
          </w:p>
        </w:tc>
        <w:tc>
          <w:tcPr>
            <w:tcW w:w="782" w:type="pct"/>
            <w:noWrap/>
            <w:hideMark/>
          </w:tcPr>
          <w:p w:rsidR="002D20BA" w:rsidRPr="00132EA8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32EA8">
              <w:rPr>
                <w:bCs/>
                <w:szCs w:val="24"/>
              </w:rPr>
              <w:t>250</w:t>
            </w:r>
          </w:p>
        </w:tc>
        <w:tc>
          <w:tcPr>
            <w:tcW w:w="1120" w:type="pct"/>
          </w:tcPr>
          <w:p w:rsidR="002D20BA" w:rsidRPr="00132EA8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32EA8">
              <w:rPr>
                <w:bCs/>
                <w:szCs w:val="24"/>
              </w:rPr>
              <w:t>750</w:t>
            </w:r>
          </w:p>
        </w:tc>
      </w:tr>
    </w:tbl>
    <w:p w:rsidR="002D20BA" w:rsidRDefault="007C2441" w:rsidP="002D20BA">
      <w:pPr>
        <w:spacing w:after="0"/>
        <w:rPr>
          <w:bCs/>
        </w:rPr>
      </w:pPr>
      <w:r>
        <w:rPr>
          <w:bCs/>
        </w:rPr>
        <w:t xml:space="preserve">Northwest corner rule </w:t>
      </w:r>
      <w:r w:rsidR="002D20BA">
        <w:rPr>
          <w:bCs/>
        </w:rPr>
        <w:t>=</w:t>
      </w:r>
      <w:r>
        <w:rPr>
          <w:bCs/>
        </w:rPr>
        <w:t xml:space="preserve"> </w:t>
      </w:r>
      <w:r w:rsidR="002D20BA">
        <w:rPr>
          <w:bCs/>
        </w:rPr>
        <w:t>$9,850</w:t>
      </w:r>
    </w:p>
    <w:p w:rsidR="002D20BA" w:rsidRDefault="002D20BA" w:rsidP="002D20BA">
      <w:pPr>
        <w:spacing w:after="0"/>
        <w:rPr>
          <w:bCs/>
        </w:rPr>
      </w:pPr>
    </w:p>
    <w:p w:rsidR="002D20BA" w:rsidRDefault="002D20BA" w:rsidP="002D20BA">
      <w:pPr>
        <w:spacing w:after="0"/>
        <w:rPr>
          <w:bCs/>
        </w:rPr>
      </w:pPr>
      <w:r>
        <w:rPr>
          <w:bCs/>
        </w:rPr>
        <w:t>4b.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63"/>
        <w:gridCol w:w="1574"/>
        <w:gridCol w:w="1574"/>
        <w:gridCol w:w="1441"/>
        <w:gridCol w:w="2064"/>
      </w:tblGrid>
      <w:tr w:rsidR="002D20BA" w:rsidRPr="00E87B26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A63063" w:rsidRDefault="0056634A" w:rsidP="007C2441">
            <w:pPr>
              <w:pStyle w:val="ListParagraph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bCs/>
                <w:i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3175</wp:posOffset>
                      </wp:positionV>
                      <wp:extent cx="1638300" cy="333375"/>
                      <wp:effectExtent l="0" t="0" r="19050" b="28575"/>
                      <wp:wrapNone/>
                      <wp:docPr id="9" name="Straight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638300" cy="3333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5pt,.25pt" to="124.8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A63063">
              <w:rPr>
                <w:bCs/>
                <w:i/>
                <w:szCs w:val="24"/>
              </w:rPr>
              <w:t>To</w:t>
            </w:r>
          </w:p>
          <w:p w:rsidR="002D20BA" w:rsidRPr="00A63063" w:rsidRDefault="00A351AE" w:rsidP="007C2441">
            <w:pPr>
              <w:pStyle w:val="ListParagraph"/>
              <w:keepNext/>
              <w:keepLines/>
              <w:spacing w:before="200"/>
              <w:outlineLvl w:val="3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From</w:t>
            </w:r>
          </w:p>
        </w:tc>
        <w:tc>
          <w:tcPr>
            <w:tcW w:w="854" w:type="pct"/>
            <w:noWrap/>
            <w:hideMark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/>
              <w:outlineLvl w:val="3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X</w:t>
            </w:r>
          </w:p>
        </w:tc>
        <w:tc>
          <w:tcPr>
            <w:tcW w:w="854" w:type="pct"/>
            <w:noWrap/>
            <w:hideMark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/>
              <w:outlineLvl w:val="3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Y</w:t>
            </w:r>
          </w:p>
        </w:tc>
        <w:tc>
          <w:tcPr>
            <w:tcW w:w="782" w:type="pct"/>
            <w:noWrap/>
            <w:hideMark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/>
              <w:outlineLvl w:val="3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Z</w:t>
            </w:r>
          </w:p>
        </w:tc>
        <w:tc>
          <w:tcPr>
            <w:tcW w:w="1120" w:type="pct"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/>
              <w:outlineLvl w:val="3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Capacity</w:t>
            </w:r>
          </w:p>
        </w:tc>
      </w:tr>
      <w:tr w:rsidR="002D20BA" w:rsidRPr="00E87B26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3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lastRenderedPageBreak/>
              <w:t>A</w:t>
            </w:r>
          </w:p>
        </w:tc>
        <w:tc>
          <w:tcPr>
            <w:tcW w:w="854" w:type="pct"/>
            <w:noWrap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3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50</w:t>
            </w:r>
          </w:p>
        </w:tc>
        <w:tc>
          <w:tcPr>
            <w:tcW w:w="854" w:type="pct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782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250</w:t>
            </w:r>
          </w:p>
        </w:tc>
        <w:tc>
          <w:tcPr>
            <w:tcW w:w="1120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300</w:t>
            </w:r>
          </w:p>
        </w:tc>
      </w:tr>
      <w:tr w:rsidR="002D20BA" w:rsidRPr="00E87B26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B</w:t>
            </w:r>
          </w:p>
        </w:tc>
        <w:tc>
          <w:tcPr>
            <w:tcW w:w="854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40</w:t>
            </w:r>
          </w:p>
        </w:tc>
        <w:tc>
          <w:tcPr>
            <w:tcW w:w="854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220</w:t>
            </w:r>
          </w:p>
        </w:tc>
        <w:tc>
          <w:tcPr>
            <w:tcW w:w="782" w:type="pct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120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260</w:t>
            </w:r>
          </w:p>
        </w:tc>
      </w:tr>
      <w:tr w:rsidR="002D20BA" w:rsidRPr="00E87B26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C</w:t>
            </w:r>
          </w:p>
        </w:tc>
        <w:tc>
          <w:tcPr>
            <w:tcW w:w="854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190</w:t>
            </w:r>
          </w:p>
        </w:tc>
        <w:tc>
          <w:tcPr>
            <w:tcW w:w="854" w:type="pct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782" w:type="pct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120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190</w:t>
            </w:r>
          </w:p>
        </w:tc>
      </w:tr>
      <w:tr w:rsidR="002D20BA" w:rsidRPr="00E87B26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132EA8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 xml:space="preserve">Warehouse </w:t>
            </w:r>
            <w:r w:rsidR="007C2441">
              <w:rPr>
                <w:rFonts w:ascii="Times New Roman" w:hAnsi="Times New Roman" w:cs="Times New Roman"/>
                <w:bCs/>
              </w:rPr>
              <w:t>D</w:t>
            </w:r>
            <w:r w:rsidRPr="00132EA8">
              <w:rPr>
                <w:bCs/>
              </w:rPr>
              <w:t>emand</w:t>
            </w:r>
          </w:p>
        </w:tc>
        <w:tc>
          <w:tcPr>
            <w:tcW w:w="854" w:type="pct"/>
            <w:noWrap/>
          </w:tcPr>
          <w:p w:rsidR="002D20BA" w:rsidRPr="00132EA8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2EA8">
              <w:rPr>
                <w:bCs/>
              </w:rPr>
              <w:t>280</w:t>
            </w:r>
          </w:p>
        </w:tc>
        <w:tc>
          <w:tcPr>
            <w:tcW w:w="854" w:type="pct"/>
            <w:noWrap/>
          </w:tcPr>
          <w:p w:rsidR="002D20BA" w:rsidRPr="00132EA8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32EA8">
              <w:rPr>
                <w:bCs/>
                <w:szCs w:val="24"/>
              </w:rPr>
              <w:t>220</w:t>
            </w:r>
          </w:p>
        </w:tc>
        <w:tc>
          <w:tcPr>
            <w:tcW w:w="782" w:type="pct"/>
            <w:noWrap/>
          </w:tcPr>
          <w:p w:rsidR="002D20BA" w:rsidRPr="00132EA8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32EA8">
              <w:rPr>
                <w:bCs/>
                <w:szCs w:val="24"/>
              </w:rPr>
              <w:t>250</w:t>
            </w:r>
          </w:p>
        </w:tc>
        <w:tc>
          <w:tcPr>
            <w:tcW w:w="1120" w:type="pct"/>
          </w:tcPr>
          <w:p w:rsidR="002D20BA" w:rsidRPr="00132EA8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32EA8">
              <w:rPr>
                <w:bCs/>
                <w:szCs w:val="24"/>
              </w:rPr>
              <w:t>750</w:t>
            </w:r>
          </w:p>
        </w:tc>
      </w:tr>
    </w:tbl>
    <w:p w:rsidR="002D20BA" w:rsidRDefault="002D20BA" w:rsidP="002D20BA">
      <w:pPr>
        <w:spacing w:after="0"/>
        <w:rPr>
          <w:bCs/>
        </w:rPr>
      </w:pPr>
      <w:r>
        <w:rPr>
          <w:bCs/>
        </w:rPr>
        <w:t>Matrix least</w:t>
      </w:r>
      <w:r w:rsidR="007C2441">
        <w:rPr>
          <w:bCs/>
        </w:rPr>
        <w:t>-</w:t>
      </w:r>
      <w:r>
        <w:rPr>
          <w:bCs/>
        </w:rPr>
        <w:t>cost</w:t>
      </w:r>
      <w:r w:rsidR="007C2441">
        <w:rPr>
          <w:bCs/>
        </w:rPr>
        <w:t xml:space="preserve"> method </w:t>
      </w:r>
      <w:r>
        <w:rPr>
          <w:bCs/>
        </w:rPr>
        <w:t>=</w:t>
      </w:r>
      <w:r w:rsidR="007C2441">
        <w:rPr>
          <w:bCs/>
        </w:rPr>
        <w:t xml:space="preserve"> </w:t>
      </w:r>
      <w:r>
        <w:rPr>
          <w:bCs/>
        </w:rPr>
        <w:t>$10,310</w:t>
      </w:r>
    </w:p>
    <w:p w:rsidR="002D20BA" w:rsidRDefault="002D20BA" w:rsidP="002D20BA">
      <w:pPr>
        <w:spacing w:after="0"/>
        <w:rPr>
          <w:bCs/>
        </w:rPr>
      </w:pPr>
    </w:p>
    <w:p w:rsidR="002D20BA" w:rsidRDefault="002D20BA" w:rsidP="002D20BA">
      <w:pPr>
        <w:spacing w:after="0"/>
        <w:rPr>
          <w:bCs/>
        </w:rPr>
      </w:pPr>
      <w:r>
        <w:rPr>
          <w:bCs/>
        </w:rPr>
        <w:t>4c.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63"/>
        <w:gridCol w:w="1574"/>
        <w:gridCol w:w="1574"/>
        <w:gridCol w:w="1441"/>
        <w:gridCol w:w="2064"/>
      </w:tblGrid>
      <w:tr w:rsidR="002D20BA" w:rsidRPr="00E87B26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A63063" w:rsidRDefault="0056634A" w:rsidP="007C2441">
            <w:pPr>
              <w:pStyle w:val="ListParagraph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bCs/>
                <w:i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3175</wp:posOffset>
                      </wp:positionV>
                      <wp:extent cx="1638300" cy="333375"/>
                      <wp:effectExtent l="0" t="0" r="19050" b="28575"/>
                      <wp:wrapNone/>
                      <wp:docPr id="10" name="Straight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638300" cy="3333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5pt,.25pt" to="124.8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A63063">
              <w:rPr>
                <w:bCs/>
                <w:i/>
                <w:szCs w:val="24"/>
              </w:rPr>
              <w:t>To</w:t>
            </w:r>
          </w:p>
          <w:p w:rsidR="002D20BA" w:rsidRPr="00A63063" w:rsidRDefault="00A351AE" w:rsidP="007C2441">
            <w:pPr>
              <w:pStyle w:val="ListParagraph"/>
              <w:keepNext/>
              <w:keepLines/>
              <w:spacing w:before="200"/>
              <w:outlineLvl w:val="4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From</w:t>
            </w:r>
          </w:p>
        </w:tc>
        <w:tc>
          <w:tcPr>
            <w:tcW w:w="854" w:type="pct"/>
            <w:noWrap/>
            <w:hideMark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/>
              <w:outlineLvl w:val="4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X</w:t>
            </w:r>
          </w:p>
        </w:tc>
        <w:tc>
          <w:tcPr>
            <w:tcW w:w="854" w:type="pct"/>
            <w:noWrap/>
            <w:hideMark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/>
              <w:outlineLvl w:val="4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Y</w:t>
            </w:r>
          </w:p>
        </w:tc>
        <w:tc>
          <w:tcPr>
            <w:tcW w:w="782" w:type="pct"/>
            <w:noWrap/>
            <w:hideMark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/>
              <w:outlineLvl w:val="4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Z</w:t>
            </w:r>
          </w:p>
        </w:tc>
        <w:tc>
          <w:tcPr>
            <w:tcW w:w="1120" w:type="pct"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/>
              <w:outlineLvl w:val="4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Capacity</w:t>
            </w:r>
          </w:p>
        </w:tc>
      </w:tr>
      <w:tr w:rsidR="002D20BA" w:rsidRPr="00E87B26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4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A</w:t>
            </w:r>
          </w:p>
        </w:tc>
        <w:tc>
          <w:tcPr>
            <w:tcW w:w="854" w:type="pct"/>
            <w:noWrap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4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240</w:t>
            </w:r>
          </w:p>
        </w:tc>
        <w:tc>
          <w:tcPr>
            <w:tcW w:w="854" w:type="pct"/>
            <w:noWrap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4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0</w:t>
            </w:r>
          </w:p>
        </w:tc>
        <w:tc>
          <w:tcPr>
            <w:tcW w:w="782" w:type="pct"/>
            <w:noWrap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4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60</w:t>
            </w:r>
          </w:p>
        </w:tc>
        <w:tc>
          <w:tcPr>
            <w:tcW w:w="1120" w:type="pct"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4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300</w:t>
            </w:r>
          </w:p>
        </w:tc>
      </w:tr>
      <w:tr w:rsidR="002D20BA" w:rsidRPr="00E87B26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4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B</w:t>
            </w:r>
          </w:p>
        </w:tc>
        <w:tc>
          <w:tcPr>
            <w:tcW w:w="854" w:type="pct"/>
            <w:noWrap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4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40</w:t>
            </w:r>
          </w:p>
        </w:tc>
        <w:tc>
          <w:tcPr>
            <w:tcW w:w="854" w:type="pct"/>
            <w:noWrap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4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220</w:t>
            </w:r>
          </w:p>
        </w:tc>
        <w:tc>
          <w:tcPr>
            <w:tcW w:w="782" w:type="pct"/>
            <w:noWrap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4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0</w:t>
            </w:r>
          </w:p>
        </w:tc>
        <w:tc>
          <w:tcPr>
            <w:tcW w:w="1120" w:type="pct"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4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260</w:t>
            </w:r>
          </w:p>
        </w:tc>
      </w:tr>
      <w:tr w:rsidR="002D20BA" w:rsidRPr="00E87B26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4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C</w:t>
            </w:r>
          </w:p>
        </w:tc>
        <w:tc>
          <w:tcPr>
            <w:tcW w:w="854" w:type="pct"/>
            <w:noWrap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4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0</w:t>
            </w:r>
          </w:p>
        </w:tc>
        <w:tc>
          <w:tcPr>
            <w:tcW w:w="854" w:type="pct"/>
            <w:noWrap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4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0</w:t>
            </w:r>
          </w:p>
        </w:tc>
        <w:tc>
          <w:tcPr>
            <w:tcW w:w="782" w:type="pct"/>
            <w:noWrap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4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190</w:t>
            </w:r>
          </w:p>
        </w:tc>
        <w:tc>
          <w:tcPr>
            <w:tcW w:w="1120" w:type="pct"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4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190</w:t>
            </w:r>
          </w:p>
        </w:tc>
      </w:tr>
      <w:tr w:rsidR="002D20BA" w:rsidRPr="00E87B26" w:rsidTr="007C2441">
        <w:trPr>
          <w:trHeight w:val="420"/>
        </w:trPr>
        <w:tc>
          <w:tcPr>
            <w:tcW w:w="1390" w:type="pct"/>
            <w:noWrap/>
            <w:hideMark/>
          </w:tcPr>
          <w:p w:rsidR="002D20BA" w:rsidRPr="00A63063" w:rsidRDefault="00A351AE" w:rsidP="007C2441">
            <w:pPr>
              <w:keepNext/>
              <w:keepLines/>
              <w:spacing w:before="200" w:line="480" w:lineRule="auto"/>
              <w:outlineLvl w:val="4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Warehouse Demand</w:t>
            </w:r>
          </w:p>
        </w:tc>
        <w:tc>
          <w:tcPr>
            <w:tcW w:w="854" w:type="pct"/>
            <w:noWrap/>
          </w:tcPr>
          <w:p w:rsidR="002D20BA" w:rsidRPr="00A63063" w:rsidRDefault="00A351AE" w:rsidP="007C2441">
            <w:pPr>
              <w:keepNext/>
              <w:keepLines/>
              <w:spacing w:before="200" w:line="480" w:lineRule="auto"/>
              <w:jc w:val="center"/>
              <w:outlineLvl w:val="4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280</w:t>
            </w:r>
          </w:p>
        </w:tc>
        <w:tc>
          <w:tcPr>
            <w:tcW w:w="854" w:type="pct"/>
            <w:noWrap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4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220</w:t>
            </w:r>
          </w:p>
        </w:tc>
        <w:tc>
          <w:tcPr>
            <w:tcW w:w="782" w:type="pct"/>
            <w:noWrap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4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250</w:t>
            </w:r>
          </w:p>
        </w:tc>
        <w:tc>
          <w:tcPr>
            <w:tcW w:w="1120" w:type="pct"/>
          </w:tcPr>
          <w:p w:rsidR="002D20BA" w:rsidRPr="00A63063" w:rsidRDefault="00A351AE" w:rsidP="007C2441">
            <w:pPr>
              <w:pStyle w:val="ListParagraph"/>
              <w:keepNext/>
              <w:keepLines/>
              <w:spacing w:before="200" w:line="480" w:lineRule="auto"/>
              <w:outlineLvl w:val="4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750</w:t>
            </w:r>
          </w:p>
        </w:tc>
      </w:tr>
    </w:tbl>
    <w:p w:rsidR="002D20BA" w:rsidRDefault="002D20BA" w:rsidP="002D20BA">
      <w:pPr>
        <w:spacing w:after="0"/>
        <w:rPr>
          <w:bCs/>
        </w:rPr>
      </w:pPr>
      <w:r>
        <w:rPr>
          <w:bCs/>
        </w:rPr>
        <w:t>Optimal solutio</w:t>
      </w:r>
      <w:r w:rsidR="00F37BF7">
        <w:rPr>
          <w:bCs/>
        </w:rPr>
        <w:t>n</w:t>
      </w:r>
      <w:r w:rsidR="007C2441">
        <w:rPr>
          <w:bCs/>
        </w:rPr>
        <w:t xml:space="preserve"> </w:t>
      </w:r>
      <w:r>
        <w:rPr>
          <w:bCs/>
        </w:rPr>
        <w:t>=</w:t>
      </w:r>
      <w:r w:rsidR="007C2441">
        <w:rPr>
          <w:bCs/>
        </w:rPr>
        <w:t xml:space="preserve"> </w:t>
      </w:r>
      <w:r>
        <w:rPr>
          <w:bCs/>
        </w:rPr>
        <w:t>$9,170</w:t>
      </w:r>
    </w:p>
    <w:p w:rsidR="007C2441" w:rsidRDefault="00F55C5E" w:rsidP="002D20BA">
      <w:pPr>
        <w:spacing w:after="0"/>
        <w:rPr>
          <w:bCs/>
        </w:rPr>
      </w:pPr>
      <w:r>
        <w:rPr>
          <w:bCs/>
        </w:rPr>
        <w:t>Cognitive Domain: Comprehension</w:t>
      </w:r>
    </w:p>
    <w:p w:rsidR="002D20BA" w:rsidRDefault="00F55C5E" w:rsidP="002D20BA">
      <w:pPr>
        <w:spacing w:after="0"/>
        <w:rPr>
          <w:bCs/>
        </w:rPr>
      </w:pPr>
      <w:r>
        <w:rPr>
          <w:bCs/>
        </w:rPr>
        <w:t>Difficulty Level: Medium</w:t>
      </w:r>
    </w:p>
    <w:p w:rsidR="002D20BA" w:rsidRDefault="002D20BA" w:rsidP="002D20BA">
      <w:pPr>
        <w:spacing w:after="0"/>
        <w:rPr>
          <w:bCs/>
        </w:rPr>
      </w:pPr>
    </w:p>
    <w:p w:rsidR="002D20BA" w:rsidRDefault="002D20BA" w:rsidP="002D20BA">
      <w:pPr>
        <w:spacing w:after="0"/>
        <w:rPr>
          <w:bCs/>
        </w:rPr>
      </w:pPr>
      <w:r>
        <w:rPr>
          <w:bCs/>
        </w:rPr>
        <w:t xml:space="preserve">5a.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82"/>
        <w:gridCol w:w="1313"/>
        <w:gridCol w:w="1538"/>
        <w:gridCol w:w="1613"/>
        <w:gridCol w:w="1670"/>
      </w:tblGrid>
      <w:tr w:rsidR="002D20BA" w:rsidRPr="00E87B26" w:rsidTr="007C2441">
        <w:trPr>
          <w:trHeight w:val="420"/>
        </w:trPr>
        <w:tc>
          <w:tcPr>
            <w:tcW w:w="1098" w:type="pct"/>
            <w:noWrap/>
            <w:hideMark/>
          </w:tcPr>
          <w:p w:rsidR="002D20BA" w:rsidRPr="00A63063" w:rsidRDefault="0056634A" w:rsidP="007C2441">
            <w:pPr>
              <w:pStyle w:val="ListParagraph"/>
              <w:keepNext/>
              <w:keepLines/>
              <w:spacing w:before="200"/>
              <w:jc w:val="center"/>
              <w:outlineLvl w:val="4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bCs/>
                <w:i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-1270</wp:posOffset>
                      </wp:positionV>
                      <wp:extent cx="2019300" cy="533400"/>
                      <wp:effectExtent l="0" t="0" r="19050" b="19050"/>
                      <wp:wrapNone/>
                      <wp:docPr id="11" name="Straight Connector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19300" cy="5334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5pt,-.1pt" to="154.85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A63063">
              <w:rPr>
                <w:bCs/>
                <w:i/>
                <w:szCs w:val="24"/>
              </w:rPr>
              <w:t>To</w:t>
            </w:r>
          </w:p>
          <w:p w:rsidR="002D20BA" w:rsidRPr="00A63063" w:rsidRDefault="002D20BA" w:rsidP="007C2441">
            <w:pPr>
              <w:pStyle w:val="ListParagraph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  <w:p w:rsidR="002D20BA" w:rsidRPr="00A63063" w:rsidRDefault="00A351AE" w:rsidP="007C2441">
            <w:pPr>
              <w:pStyle w:val="ListParagraph"/>
              <w:spacing w:before="20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From</w:t>
            </w:r>
          </w:p>
        </w:tc>
        <w:tc>
          <w:tcPr>
            <w:tcW w:w="856" w:type="pct"/>
            <w:noWrap/>
            <w:hideMark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Chennai</w:t>
            </w:r>
          </w:p>
        </w:tc>
        <w:tc>
          <w:tcPr>
            <w:tcW w:w="978" w:type="pct"/>
            <w:noWrap/>
            <w:hideMark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New Delhi</w:t>
            </w:r>
          </w:p>
        </w:tc>
        <w:tc>
          <w:tcPr>
            <w:tcW w:w="1019" w:type="pct"/>
            <w:noWrap/>
            <w:hideMark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Chandigarh</w:t>
            </w:r>
          </w:p>
        </w:tc>
        <w:tc>
          <w:tcPr>
            <w:tcW w:w="1049" w:type="pct"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Mill Capacity (in tons)</w:t>
            </w:r>
          </w:p>
        </w:tc>
      </w:tr>
      <w:tr w:rsidR="002D20BA" w:rsidRPr="00E87B26" w:rsidTr="007C2441">
        <w:trPr>
          <w:trHeight w:val="420"/>
        </w:trPr>
        <w:tc>
          <w:tcPr>
            <w:tcW w:w="1098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Jodhpur</w:t>
            </w:r>
          </w:p>
        </w:tc>
        <w:tc>
          <w:tcPr>
            <w:tcW w:w="856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30</w:t>
            </w:r>
          </w:p>
        </w:tc>
        <w:tc>
          <w:tcPr>
            <w:tcW w:w="978" w:type="pct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019" w:type="pct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049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30</w:t>
            </w:r>
          </w:p>
        </w:tc>
      </w:tr>
      <w:tr w:rsidR="002D20BA" w:rsidRPr="00E87B26" w:rsidTr="007C2441">
        <w:trPr>
          <w:trHeight w:val="420"/>
        </w:trPr>
        <w:tc>
          <w:tcPr>
            <w:tcW w:w="1098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Bhopal</w:t>
            </w:r>
          </w:p>
        </w:tc>
        <w:tc>
          <w:tcPr>
            <w:tcW w:w="856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5</w:t>
            </w:r>
          </w:p>
        </w:tc>
        <w:tc>
          <w:tcPr>
            <w:tcW w:w="978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35</w:t>
            </w:r>
          </w:p>
        </w:tc>
        <w:tc>
          <w:tcPr>
            <w:tcW w:w="1019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5</w:t>
            </w:r>
          </w:p>
        </w:tc>
        <w:tc>
          <w:tcPr>
            <w:tcW w:w="1049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45</w:t>
            </w:r>
          </w:p>
        </w:tc>
      </w:tr>
      <w:tr w:rsidR="002D20BA" w:rsidRPr="00E87B26" w:rsidTr="007C2441">
        <w:trPr>
          <w:trHeight w:val="420"/>
        </w:trPr>
        <w:tc>
          <w:tcPr>
            <w:tcW w:w="1098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lastRenderedPageBreak/>
              <w:t>Nagpur</w:t>
            </w:r>
          </w:p>
        </w:tc>
        <w:tc>
          <w:tcPr>
            <w:tcW w:w="856" w:type="pct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978" w:type="pct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019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35</w:t>
            </w:r>
          </w:p>
        </w:tc>
        <w:tc>
          <w:tcPr>
            <w:tcW w:w="1049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35</w:t>
            </w:r>
          </w:p>
        </w:tc>
      </w:tr>
      <w:tr w:rsidR="002D20BA" w:rsidRPr="00E87B26" w:rsidTr="007C2441">
        <w:trPr>
          <w:trHeight w:val="420"/>
        </w:trPr>
        <w:tc>
          <w:tcPr>
            <w:tcW w:w="1098" w:type="pct"/>
            <w:noWrap/>
            <w:hideMark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Warehouse Demand (in tons)</w:t>
            </w:r>
          </w:p>
        </w:tc>
        <w:tc>
          <w:tcPr>
            <w:tcW w:w="856" w:type="pct"/>
            <w:noWrap/>
            <w:hideMark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35</w:t>
            </w:r>
          </w:p>
        </w:tc>
        <w:tc>
          <w:tcPr>
            <w:tcW w:w="978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35</w:t>
            </w:r>
          </w:p>
        </w:tc>
        <w:tc>
          <w:tcPr>
            <w:tcW w:w="1019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40</w:t>
            </w:r>
          </w:p>
        </w:tc>
        <w:tc>
          <w:tcPr>
            <w:tcW w:w="1049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110</w:t>
            </w:r>
          </w:p>
        </w:tc>
      </w:tr>
    </w:tbl>
    <w:p w:rsidR="002D20BA" w:rsidRDefault="002D20BA" w:rsidP="002D20BA">
      <w:pPr>
        <w:spacing w:after="0"/>
        <w:rPr>
          <w:bCs/>
        </w:rPr>
      </w:pPr>
      <w:r>
        <w:rPr>
          <w:bCs/>
        </w:rPr>
        <w:t xml:space="preserve">Northwest </w:t>
      </w:r>
      <w:r w:rsidR="007C2441">
        <w:rPr>
          <w:bCs/>
        </w:rPr>
        <w:t>c</w:t>
      </w:r>
      <w:r>
        <w:rPr>
          <w:bCs/>
        </w:rPr>
        <w:t>orner</w:t>
      </w:r>
      <w:r w:rsidR="007C2441">
        <w:rPr>
          <w:bCs/>
        </w:rPr>
        <w:t xml:space="preserve"> rule</w:t>
      </w:r>
      <w:r>
        <w:rPr>
          <w:bCs/>
        </w:rPr>
        <w:t xml:space="preserve"> </w:t>
      </w:r>
      <w:r w:rsidR="007C2441">
        <w:rPr>
          <w:bCs/>
        </w:rPr>
        <w:t>=</w:t>
      </w:r>
      <w:r>
        <w:rPr>
          <w:bCs/>
        </w:rPr>
        <w:t xml:space="preserve"> $520</w:t>
      </w:r>
    </w:p>
    <w:p w:rsidR="002D20BA" w:rsidRDefault="002D20BA" w:rsidP="002D20BA">
      <w:pPr>
        <w:spacing w:after="0"/>
        <w:rPr>
          <w:bCs/>
        </w:rPr>
      </w:pPr>
    </w:p>
    <w:p w:rsidR="002D20BA" w:rsidRDefault="002D20BA" w:rsidP="002D20BA">
      <w:pPr>
        <w:spacing w:after="0"/>
        <w:rPr>
          <w:bCs/>
        </w:rPr>
      </w:pPr>
      <w:r>
        <w:rPr>
          <w:bCs/>
        </w:rPr>
        <w:t>5b.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65"/>
        <w:gridCol w:w="1292"/>
        <w:gridCol w:w="1517"/>
        <w:gridCol w:w="1594"/>
        <w:gridCol w:w="1648"/>
      </w:tblGrid>
      <w:tr w:rsidR="002D20BA" w:rsidRPr="00E87B26" w:rsidTr="007C2441">
        <w:trPr>
          <w:trHeight w:val="420"/>
        </w:trPr>
        <w:tc>
          <w:tcPr>
            <w:tcW w:w="1717" w:type="pct"/>
            <w:noWrap/>
            <w:hideMark/>
          </w:tcPr>
          <w:p w:rsidR="002D20BA" w:rsidRPr="00A63063" w:rsidRDefault="0056634A" w:rsidP="007C2441">
            <w:pPr>
              <w:pStyle w:val="ListParagraph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bCs/>
                <w:i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-1270</wp:posOffset>
                      </wp:positionV>
                      <wp:extent cx="2019300" cy="533400"/>
                      <wp:effectExtent l="0" t="0" r="19050" b="19050"/>
                      <wp:wrapNone/>
                      <wp:docPr id="12" name="Straight Connecto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19300" cy="5334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5pt,-.1pt" to="154.85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A63063">
              <w:rPr>
                <w:bCs/>
                <w:i/>
                <w:szCs w:val="24"/>
              </w:rPr>
              <w:t>To</w:t>
            </w:r>
          </w:p>
          <w:p w:rsidR="002D20BA" w:rsidRPr="00A63063" w:rsidRDefault="002D20BA" w:rsidP="007C2441">
            <w:pPr>
              <w:pStyle w:val="ListParagraph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  <w:p w:rsidR="002D20BA" w:rsidRPr="00A63063" w:rsidRDefault="00A351AE" w:rsidP="007C2441">
            <w:pPr>
              <w:pStyle w:val="ListParagraph"/>
              <w:spacing w:before="20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From</w:t>
            </w:r>
          </w:p>
        </w:tc>
        <w:tc>
          <w:tcPr>
            <w:tcW w:w="701" w:type="pct"/>
            <w:noWrap/>
            <w:hideMark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Chennai</w:t>
            </w:r>
          </w:p>
        </w:tc>
        <w:tc>
          <w:tcPr>
            <w:tcW w:w="823" w:type="pct"/>
            <w:noWrap/>
            <w:hideMark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New Delhi</w:t>
            </w:r>
          </w:p>
        </w:tc>
        <w:tc>
          <w:tcPr>
            <w:tcW w:w="865" w:type="pct"/>
            <w:noWrap/>
            <w:hideMark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Chandigarh</w:t>
            </w:r>
          </w:p>
        </w:tc>
        <w:tc>
          <w:tcPr>
            <w:tcW w:w="895" w:type="pct"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Mill Capacity (in tons)</w:t>
            </w:r>
          </w:p>
        </w:tc>
      </w:tr>
      <w:tr w:rsidR="002D20BA" w:rsidRPr="00E87B26" w:rsidTr="007C2441">
        <w:trPr>
          <w:trHeight w:val="420"/>
        </w:trPr>
        <w:tc>
          <w:tcPr>
            <w:tcW w:w="1717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Jodhpur</w:t>
            </w:r>
          </w:p>
        </w:tc>
        <w:tc>
          <w:tcPr>
            <w:tcW w:w="701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0</w:t>
            </w:r>
          </w:p>
        </w:tc>
        <w:tc>
          <w:tcPr>
            <w:tcW w:w="823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0</w:t>
            </w:r>
          </w:p>
        </w:tc>
        <w:tc>
          <w:tcPr>
            <w:tcW w:w="865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30</w:t>
            </w:r>
          </w:p>
        </w:tc>
        <w:tc>
          <w:tcPr>
            <w:tcW w:w="895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30</w:t>
            </w:r>
          </w:p>
        </w:tc>
      </w:tr>
      <w:tr w:rsidR="002D20BA" w:rsidRPr="00E87B26" w:rsidTr="007C2441">
        <w:trPr>
          <w:trHeight w:val="420"/>
        </w:trPr>
        <w:tc>
          <w:tcPr>
            <w:tcW w:w="1717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Bhopal</w:t>
            </w:r>
          </w:p>
        </w:tc>
        <w:tc>
          <w:tcPr>
            <w:tcW w:w="701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35</w:t>
            </w:r>
          </w:p>
        </w:tc>
        <w:tc>
          <w:tcPr>
            <w:tcW w:w="823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0</w:t>
            </w:r>
          </w:p>
        </w:tc>
        <w:tc>
          <w:tcPr>
            <w:tcW w:w="865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10</w:t>
            </w:r>
          </w:p>
        </w:tc>
        <w:tc>
          <w:tcPr>
            <w:tcW w:w="895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45</w:t>
            </w:r>
          </w:p>
        </w:tc>
      </w:tr>
      <w:tr w:rsidR="002D20BA" w:rsidRPr="00E87B26" w:rsidTr="007C2441">
        <w:trPr>
          <w:trHeight w:val="420"/>
        </w:trPr>
        <w:tc>
          <w:tcPr>
            <w:tcW w:w="1717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Nagpur</w:t>
            </w:r>
          </w:p>
        </w:tc>
        <w:tc>
          <w:tcPr>
            <w:tcW w:w="701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0</w:t>
            </w:r>
          </w:p>
        </w:tc>
        <w:tc>
          <w:tcPr>
            <w:tcW w:w="823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35</w:t>
            </w:r>
          </w:p>
        </w:tc>
        <w:tc>
          <w:tcPr>
            <w:tcW w:w="865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0</w:t>
            </w:r>
          </w:p>
        </w:tc>
        <w:tc>
          <w:tcPr>
            <w:tcW w:w="895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35</w:t>
            </w:r>
          </w:p>
        </w:tc>
      </w:tr>
      <w:tr w:rsidR="002D20BA" w:rsidRPr="00E87B26" w:rsidTr="007C2441">
        <w:trPr>
          <w:trHeight w:val="420"/>
        </w:trPr>
        <w:tc>
          <w:tcPr>
            <w:tcW w:w="1717" w:type="pct"/>
            <w:noWrap/>
            <w:hideMark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Warehouse Demand (in tons)</w:t>
            </w:r>
          </w:p>
        </w:tc>
        <w:tc>
          <w:tcPr>
            <w:tcW w:w="701" w:type="pct"/>
            <w:noWrap/>
            <w:hideMark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35</w:t>
            </w:r>
          </w:p>
        </w:tc>
        <w:tc>
          <w:tcPr>
            <w:tcW w:w="823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35</w:t>
            </w:r>
          </w:p>
        </w:tc>
        <w:tc>
          <w:tcPr>
            <w:tcW w:w="865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40</w:t>
            </w:r>
          </w:p>
        </w:tc>
        <w:tc>
          <w:tcPr>
            <w:tcW w:w="895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110</w:t>
            </w:r>
          </w:p>
        </w:tc>
      </w:tr>
    </w:tbl>
    <w:p w:rsidR="002D20BA" w:rsidRDefault="002D20BA" w:rsidP="002D20BA">
      <w:pPr>
        <w:spacing w:after="0"/>
        <w:rPr>
          <w:bCs/>
        </w:rPr>
      </w:pPr>
      <w:r>
        <w:rPr>
          <w:bCs/>
        </w:rPr>
        <w:t>Matrix least-cost method =</w:t>
      </w:r>
      <w:r w:rsidR="007C2441">
        <w:rPr>
          <w:bCs/>
        </w:rPr>
        <w:t xml:space="preserve"> </w:t>
      </w:r>
      <w:r>
        <w:rPr>
          <w:bCs/>
        </w:rPr>
        <w:t>$520</w:t>
      </w:r>
    </w:p>
    <w:p w:rsidR="002D20BA" w:rsidRDefault="002D20BA" w:rsidP="002D20BA">
      <w:pPr>
        <w:spacing w:after="0"/>
        <w:rPr>
          <w:bCs/>
        </w:rPr>
      </w:pPr>
    </w:p>
    <w:p w:rsidR="002D20BA" w:rsidRDefault="002D20BA" w:rsidP="002D20BA">
      <w:pPr>
        <w:spacing w:after="0"/>
        <w:rPr>
          <w:bCs/>
        </w:rPr>
      </w:pPr>
      <w:r>
        <w:rPr>
          <w:bCs/>
        </w:rPr>
        <w:t>5c.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65"/>
        <w:gridCol w:w="1292"/>
        <w:gridCol w:w="1517"/>
        <w:gridCol w:w="1594"/>
        <w:gridCol w:w="1648"/>
      </w:tblGrid>
      <w:tr w:rsidR="002D20BA" w:rsidRPr="00E87B26" w:rsidTr="007C2441">
        <w:trPr>
          <w:trHeight w:val="420"/>
        </w:trPr>
        <w:tc>
          <w:tcPr>
            <w:tcW w:w="1717" w:type="pct"/>
            <w:noWrap/>
            <w:hideMark/>
          </w:tcPr>
          <w:p w:rsidR="002D20BA" w:rsidRPr="00A63063" w:rsidRDefault="0056634A" w:rsidP="007C2441">
            <w:pPr>
              <w:pStyle w:val="ListParagraph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bCs/>
                <w:i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-1270</wp:posOffset>
                      </wp:positionV>
                      <wp:extent cx="2019300" cy="533400"/>
                      <wp:effectExtent l="0" t="0" r="19050" b="19050"/>
                      <wp:wrapNone/>
                      <wp:docPr id="13" name="Straight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19300" cy="5334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5pt,-.1pt" to="154.85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A63063">
              <w:rPr>
                <w:bCs/>
                <w:i/>
                <w:szCs w:val="24"/>
              </w:rPr>
              <w:t>To</w:t>
            </w:r>
          </w:p>
          <w:p w:rsidR="002D20BA" w:rsidRPr="00A63063" w:rsidRDefault="002D20BA" w:rsidP="007C2441">
            <w:pPr>
              <w:pStyle w:val="ListParagraph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  <w:p w:rsidR="002D20BA" w:rsidRPr="00A63063" w:rsidRDefault="00A351AE" w:rsidP="007C2441">
            <w:pPr>
              <w:pStyle w:val="ListParagraph"/>
              <w:spacing w:before="20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From</w:t>
            </w:r>
          </w:p>
        </w:tc>
        <w:tc>
          <w:tcPr>
            <w:tcW w:w="701" w:type="pct"/>
            <w:noWrap/>
            <w:hideMark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Chennai</w:t>
            </w:r>
          </w:p>
        </w:tc>
        <w:tc>
          <w:tcPr>
            <w:tcW w:w="823" w:type="pct"/>
            <w:noWrap/>
            <w:hideMark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New Delhi</w:t>
            </w:r>
          </w:p>
        </w:tc>
        <w:tc>
          <w:tcPr>
            <w:tcW w:w="865" w:type="pct"/>
            <w:noWrap/>
            <w:hideMark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Chandigarh</w:t>
            </w:r>
          </w:p>
        </w:tc>
        <w:tc>
          <w:tcPr>
            <w:tcW w:w="895" w:type="pct"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Mill Capacity (in tons)</w:t>
            </w:r>
          </w:p>
        </w:tc>
      </w:tr>
      <w:tr w:rsidR="002D20BA" w:rsidRPr="00E87B26" w:rsidTr="007C2441">
        <w:trPr>
          <w:trHeight w:val="420"/>
        </w:trPr>
        <w:tc>
          <w:tcPr>
            <w:tcW w:w="1717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Jodhpur</w:t>
            </w:r>
          </w:p>
        </w:tc>
        <w:tc>
          <w:tcPr>
            <w:tcW w:w="701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0</w:t>
            </w:r>
          </w:p>
        </w:tc>
        <w:tc>
          <w:tcPr>
            <w:tcW w:w="823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0</w:t>
            </w:r>
          </w:p>
        </w:tc>
        <w:tc>
          <w:tcPr>
            <w:tcW w:w="865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30</w:t>
            </w:r>
          </w:p>
        </w:tc>
        <w:tc>
          <w:tcPr>
            <w:tcW w:w="895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30</w:t>
            </w:r>
          </w:p>
        </w:tc>
      </w:tr>
      <w:tr w:rsidR="002D20BA" w:rsidRPr="00E87B26" w:rsidTr="007C2441">
        <w:trPr>
          <w:trHeight w:val="420"/>
        </w:trPr>
        <w:tc>
          <w:tcPr>
            <w:tcW w:w="1717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Bhopal</w:t>
            </w:r>
          </w:p>
        </w:tc>
        <w:tc>
          <w:tcPr>
            <w:tcW w:w="701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0</w:t>
            </w:r>
          </w:p>
        </w:tc>
        <w:tc>
          <w:tcPr>
            <w:tcW w:w="823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35</w:t>
            </w:r>
          </w:p>
        </w:tc>
        <w:tc>
          <w:tcPr>
            <w:tcW w:w="865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10</w:t>
            </w:r>
          </w:p>
        </w:tc>
        <w:tc>
          <w:tcPr>
            <w:tcW w:w="895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45</w:t>
            </w:r>
          </w:p>
        </w:tc>
      </w:tr>
      <w:tr w:rsidR="002D20BA" w:rsidRPr="00E87B26" w:rsidTr="007C2441">
        <w:trPr>
          <w:trHeight w:val="420"/>
        </w:trPr>
        <w:tc>
          <w:tcPr>
            <w:tcW w:w="1717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Nagpur</w:t>
            </w:r>
          </w:p>
        </w:tc>
        <w:tc>
          <w:tcPr>
            <w:tcW w:w="701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35</w:t>
            </w:r>
          </w:p>
        </w:tc>
        <w:tc>
          <w:tcPr>
            <w:tcW w:w="823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0</w:t>
            </w:r>
          </w:p>
        </w:tc>
        <w:tc>
          <w:tcPr>
            <w:tcW w:w="865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0</w:t>
            </w:r>
          </w:p>
        </w:tc>
        <w:tc>
          <w:tcPr>
            <w:tcW w:w="895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35</w:t>
            </w:r>
          </w:p>
        </w:tc>
      </w:tr>
      <w:tr w:rsidR="002D20BA" w:rsidRPr="00E87B26" w:rsidTr="007C2441">
        <w:trPr>
          <w:trHeight w:val="420"/>
        </w:trPr>
        <w:tc>
          <w:tcPr>
            <w:tcW w:w="1717" w:type="pct"/>
            <w:noWrap/>
            <w:hideMark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Warehouse Demand (in tons)</w:t>
            </w:r>
          </w:p>
        </w:tc>
        <w:tc>
          <w:tcPr>
            <w:tcW w:w="701" w:type="pct"/>
            <w:noWrap/>
            <w:hideMark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35</w:t>
            </w:r>
          </w:p>
        </w:tc>
        <w:tc>
          <w:tcPr>
            <w:tcW w:w="823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35</w:t>
            </w:r>
          </w:p>
        </w:tc>
        <w:tc>
          <w:tcPr>
            <w:tcW w:w="865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40</w:t>
            </w:r>
          </w:p>
        </w:tc>
        <w:tc>
          <w:tcPr>
            <w:tcW w:w="895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110</w:t>
            </w:r>
          </w:p>
        </w:tc>
      </w:tr>
    </w:tbl>
    <w:p w:rsidR="002D20BA" w:rsidRDefault="002D20BA" w:rsidP="002D20BA">
      <w:pPr>
        <w:spacing w:after="0"/>
        <w:rPr>
          <w:bCs/>
        </w:rPr>
      </w:pPr>
      <w:r>
        <w:rPr>
          <w:bCs/>
        </w:rPr>
        <w:t xml:space="preserve">Optimal </w:t>
      </w:r>
      <w:r w:rsidR="00F37BF7">
        <w:rPr>
          <w:bCs/>
        </w:rPr>
        <w:t xml:space="preserve">solution </w:t>
      </w:r>
      <w:r>
        <w:rPr>
          <w:bCs/>
        </w:rPr>
        <w:t>=</w:t>
      </w:r>
      <w:r w:rsidR="00F37BF7">
        <w:rPr>
          <w:bCs/>
        </w:rPr>
        <w:t xml:space="preserve"> </w:t>
      </w:r>
      <w:r>
        <w:rPr>
          <w:bCs/>
        </w:rPr>
        <w:t>$485</w:t>
      </w:r>
    </w:p>
    <w:p w:rsidR="00F37BF7" w:rsidRDefault="00F55C5E" w:rsidP="002D20BA">
      <w:pPr>
        <w:spacing w:after="0"/>
        <w:rPr>
          <w:bCs/>
        </w:rPr>
      </w:pPr>
      <w:r>
        <w:rPr>
          <w:bCs/>
        </w:rPr>
        <w:t>Cognitive Domain: Comprehension</w:t>
      </w:r>
    </w:p>
    <w:p w:rsidR="002D20BA" w:rsidRDefault="00F55C5E" w:rsidP="002D20BA">
      <w:pPr>
        <w:spacing w:after="0"/>
        <w:rPr>
          <w:bCs/>
        </w:rPr>
      </w:pPr>
      <w:r>
        <w:rPr>
          <w:bCs/>
        </w:rPr>
        <w:t>Difficulty Level: Medium</w:t>
      </w:r>
    </w:p>
    <w:p w:rsidR="002D20BA" w:rsidRDefault="002D20BA" w:rsidP="002D20BA">
      <w:pPr>
        <w:spacing w:after="0"/>
        <w:rPr>
          <w:bCs/>
        </w:rPr>
      </w:pPr>
    </w:p>
    <w:p w:rsidR="002D20BA" w:rsidRDefault="002D20BA" w:rsidP="002D20BA">
      <w:pPr>
        <w:spacing w:after="0"/>
        <w:rPr>
          <w:bCs/>
        </w:rPr>
      </w:pPr>
      <w:r>
        <w:rPr>
          <w:bCs/>
        </w:rPr>
        <w:t>6a.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19"/>
        <w:gridCol w:w="1559"/>
        <w:gridCol w:w="1561"/>
        <w:gridCol w:w="1427"/>
        <w:gridCol w:w="2050"/>
      </w:tblGrid>
      <w:tr w:rsidR="002D20BA" w:rsidRPr="00E87B26" w:rsidTr="007C2441">
        <w:trPr>
          <w:trHeight w:val="420"/>
        </w:trPr>
        <w:tc>
          <w:tcPr>
            <w:tcW w:w="1421" w:type="pct"/>
            <w:noWrap/>
            <w:hideMark/>
          </w:tcPr>
          <w:p w:rsidR="002D20BA" w:rsidRPr="00A63063" w:rsidRDefault="0056634A" w:rsidP="007C2441">
            <w:pPr>
              <w:pStyle w:val="ListParagraph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bCs/>
                <w:i/>
                <w:noProof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17145</wp:posOffset>
                      </wp:positionV>
                      <wp:extent cx="1676400" cy="666750"/>
                      <wp:effectExtent l="0" t="0" r="19050" b="19050"/>
                      <wp:wrapNone/>
                      <wp:docPr id="14" name="Straight Connector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676400" cy="6667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1.35pt" to="126.35pt,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A63063">
              <w:rPr>
                <w:bCs/>
                <w:i/>
                <w:szCs w:val="24"/>
              </w:rPr>
              <w:t>To</w:t>
            </w:r>
          </w:p>
          <w:p w:rsidR="002D20BA" w:rsidRPr="00A63063" w:rsidRDefault="002D20BA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From</w:t>
            </w:r>
          </w:p>
          <w:p w:rsidR="002D20BA" w:rsidRPr="00A63063" w:rsidRDefault="002D20BA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  <w:tc>
          <w:tcPr>
            <w:tcW w:w="846" w:type="pct"/>
            <w:noWrap/>
            <w:hideMark/>
          </w:tcPr>
          <w:p w:rsidR="002D20BA" w:rsidRPr="00A63063" w:rsidRDefault="00A351AE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X</w:t>
            </w:r>
          </w:p>
        </w:tc>
        <w:tc>
          <w:tcPr>
            <w:tcW w:w="847" w:type="pct"/>
            <w:noWrap/>
            <w:hideMark/>
          </w:tcPr>
          <w:p w:rsidR="002D20BA" w:rsidRPr="00A63063" w:rsidRDefault="00A351AE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Y</w:t>
            </w:r>
          </w:p>
        </w:tc>
        <w:tc>
          <w:tcPr>
            <w:tcW w:w="774" w:type="pct"/>
            <w:noWrap/>
            <w:hideMark/>
          </w:tcPr>
          <w:p w:rsidR="002D20BA" w:rsidRPr="00A63063" w:rsidRDefault="00A351AE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Z</w:t>
            </w:r>
          </w:p>
        </w:tc>
        <w:tc>
          <w:tcPr>
            <w:tcW w:w="1112" w:type="pct"/>
          </w:tcPr>
          <w:p w:rsidR="002D20BA" w:rsidRPr="00A63063" w:rsidRDefault="00A351AE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Capacity (in truck loads)</w:t>
            </w:r>
          </w:p>
        </w:tc>
      </w:tr>
      <w:tr w:rsidR="002D20BA" w:rsidRPr="00E87B26" w:rsidTr="007C2441">
        <w:trPr>
          <w:trHeight w:val="420"/>
        </w:trPr>
        <w:tc>
          <w:tcPr>
            <w:tcW w:w="1421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A</w:t>
            </w:r>
          </w:p>
        </w:tc>
        <w:tc>
          <w:tcPr>
            <w:tcW w:w="846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40</w:t>
            </w:r>
          </w:p>
        </w:tc>
        <w:tc>
          <w:tcPr>
            <w:tcW w:w="847" w:type="pct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774" w:type="pct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112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40</w:t>
            </w:r>
          </w:p>
        </w:tc>
      </w:tr>
      <w:tr w:rsidR="002D20BA" w:rsidRPr="00E87B26" w:rsidTr="007C2441">
        <w:trPr>
          <w:trHeight w:val="420"/>
        </w:trPr>
        <w:tc>
          <w:tcPr>
            <w:tcW w:w="1421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B</w:t>
            </w:r>
          </w:p>
        </w:tc>
        <w:tc>
          <w:tcPr>
            <w:tcW w:w="846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10</w:t>
            </w:r>
          </w:p>
        </w:tc>
        <w:tc>
          <w:tcPr>
            <w:tcW w:w="847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35</w:t>
            </w:r>
          </w:p>
        </w:tc>
        <w:tc>
          <w:tcPr>
            <w:tcW w:w="774" w:type="pct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112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45</w:t>
            </w:r>
          </w:p>
        </w:tc>
      </w:tr>
      <w:tr w:rsidR="002D20BA" w:rsidRPr="00E87B26" w:rsidTr="007C2441">
        <w:trPr>
          <w:trHeight w:val="420"/>
        </w:trPr>
        <w:tc>
          <w:tcPr>
            <w:tcW w:w="1421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C</w:t>
            </w:r>
          </w:p>
        </w:tc>
        <w:tc>
          <w:tcPr>
            <w:tcW w:w="846" w:type="pct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47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5</w:t>
            </w:r>
          </w:p>
        </w:tc>
        <w:tc>
          <w:tcPr>
            <w:tcW w:w="774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30</w:t>
            </w:r>
          </w:p>
        </w:tc>
        <w:tc>
          <w:tcPr>
            <w:tcW w:w="1112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35</w:t>
            </w:r>
          </w:p>
        </w:tc>
      </w:tr>
      <w:tr w:rsidR="002D20BA" w:rsidRPr="00E87B26" w:rsidTr="007C2441">
        <w:trPr>
          <w:trHeight w:val="420"/>
        </w:trPr>
        <w:tc>
          <w:tcPr>
            <w:tcW w:w="1421" w:type="pct"/>
            <w:noWrap/>
            <w:hideMark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Demand (in truckloads)</w:t>
            </w:r>
          </w:p>
        </w:tc>
        <w:tc>
          <w:tcPr>
            <w:tcW w:w="846" w:type="pct"/>
            <w:noWrap/>
            <w:hideMark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50</w:t>
            </w:r>
          </w:p>
        </w:tc>
        <w:tc>
          <w:tcPr>
            <w:tcW w:w="847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40</w:t>
            </w:r>
          </w:p>
        </w:tc>
        <w:tc>
          <w:tcPr>
            <w:tcW w:w="774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30</w:t>
            </w:r>
          </w:p>
        </w:tc>
        <w:tc>
          <w:tcPr>
            <w:tcW w:w="1112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120</w:t>
            </w:r>
          </w:p>
        </w:tc>
      </w:tr>
    </w:tbl>
    <w:p w:rsidR="002D20BA" w:rsidRDefault="002D20BA" w:rsidP="002D20BA">
      <w:pPr>
        <w:spacing w:after="0"/>
        <w:rPr>
          <w:bCs/>
        </w:rPr>
      </w:pPr>
      <w:r>
        <w:rPr>
          <w:bCs/>
        </w:rPr>
        <w:t xml:space="preserve">Northwest corner </w:t>
      </w:r>
      <w:r w:rsidR="00F37BF7">
        <w:rPr>
          <w:bCs/>
        </w:rPr>
        <w:t xml:space="preserve">rule </w:t>
      </w:r>
      <w:r>
        <w:rPr>
          <w:bCs/>
        </w:rPr>
        <w:t>=</w:t>
      </w:r>
      <w:r w:rsidR="00F37BF7">
        <w:rPr>
          <w:bCs/>
        </w:rPr>
        <w:t xml:space="preserve"> </w:t>
      </w:r>
      <w:r>
        <w:rPr>
          <w:bCs/>
        </w:rPr>
        <w:t>$1,910</w:t>
      </w:r>
    </w:p>
    <w:p w:rsidR="002D20BA" w:rsidRDefault="002D20BA" w:rsidP="002D20BA">
      <w:pPr>
        <w:spacing w:after="0"/>
        <w:rPr>
          <w:bCs/>
        </w:rPr>
      </w:pPr>
    </w:p>
    <w:p w:rsidR="002D20BA" w:rsidRDefault="002D20BA" w:rsidP="002D20BA">
      <w:pPr>
        <w:spacing w:after="0"/>
        <w:rPr>
          <w:bCs/>
        </w:rPr>
      </w:pPr>
      <w:r>
        <w:rPr>
          <w:bCs/>
        </w:rPr>
        <w:t>6b.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19"/>
        <w:gridCol w:w="1559"/>
        <w:gridCol w:w="1561"/>
        <w:gridCol w:w="1427"/>
        <w:gridCol w:w="2050"/>
      </w:tblGrid>
      <w:tr w:rsidR="002D20BA" w:rsidRPr="00E87B26" w:rsidTr="007C2441">
        <w:trPr>
          <w:trHeight w:val="420"/>
        </w:trPr>
        <w:tc>
          <w:tcPr>
            <w:tcW w:w="1421" w:type="pct"/>
            <w:noWrap/>
            <w:hideMark/>
          </w:tcPr>
          <w:p w:rsidR="002D20BA" w:rsidRPr="00A63063" w:rsidRDefault="0056634A" w:rsidP="007C2441">
            <w:pPr>
              <w:pStyle w:val="ListParagraph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bCs/>
                <w:i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17145</wp:posOffset>
                      </wp:positionV>
                      <wp:extent cx="1676400" cy="666750"/>
                      <wp:effectExtent l="0" t="0" r="19050" b="19050"/>
                      <wp:wrapNone/>
                      <wp:docPr id="15" name="Straight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676400" cy="6667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1.35pt" to="126.35pt,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A63063">
              <w:rPr>
                <w:bCs/>
                <w:i/>
                <w:szCs w:val="24"/>
              </w:rPr>
              <w:t>To</w:t>
            </w:r>
          </w:p>
          <w:p w:rsidR="002D20BA" w:rsidRPr="00A63063" w:rsidRDefault="002D20BA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From</w:t>
            </w:r>
          </w:p>
          <w:p w:rsidR="002D20BA" w:rsidRPr="00A63063" w:rsidRDefault="002D20BA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  <w:tc>
          <w:tcPr>
            <w:tcW w:w="846" w:type="pct"/>
            <w:noWrap/>
            <w:hideMark/>
          </w:tcPr>
          <w:p w:rsidR="002D20BA" w:rsidRPr="00A63063" w:rsidRDefault="00A351AE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X</w:t>
            </w:r>
          </w:p>
        </w:tc>
        <w:tc>
          <w:tcPr>
            <w:tcW w:w="847" w:type="pct"/>
            <w:noWrap/>
            <w:hideMark/>
          </w:tcPr>
          <w:p w:rsidR="002D20BA" w:rsidRPr="00A63063" w:rsidRDefault="00A351AE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Y</w:t>
            </w:r>
          </w:p>
        </w:tc>
        <w:tc>
          <w:tcPr>
            <w:tcW w:w="774" w:type="pct"/>
            <w:noWrap/>
            <w:hideMark/>
          </w:tcPr>
          <w:p w:rsidR="002D20BA" w:rsidRPr="00A63063" w:rsidRDefault="00A351AE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Z</w:t>
            </w:r>
          </w:p>
        </w:tc>
        <w:tc>
          <w:tcPr>
            <w:tcW w:w="1112" w:type="pct"/>
          </w:tcPr>
          <w:p w:rsidR="002D20BA" w:rsidRPr="00A63063" w:rsidRDefault="00A351AE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Capacity (in truck loads)</w:t>
            </w:r>
          </w:p>
        </w:tc>
      </w:tr>
      <w:tr w:rsidR="002D20BA" w:rsidRPr="00E87B26" w:rsidTr="007C2441">
        <w:trPr>
          <w:trHeight w:val="420"/>
        </w:trPr>
        <w:tc>
          <w:tcPr>
            <w:tcW w:w="1421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A</w:t>
            </w:r>
          </w:p>
        </w:tc>
        <w:tc>
          <w:tcPr>
            <w:tcW w:w="846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15</w:t>
            </w:r>
          </w:p>
        </w:tc>
        <w:tc>
          <w:tcPr>
            <w:tcW w:w="847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25</w:t>
            </w:r>
          </w:p>
        </w:tc>
        <w:tc>
          <w:tcPr>
            <w:tcW w:w="774" w:type="pct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112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40</w:t>
            </w:r>
          </w:p>
        </w:tc>
      </w:tr>
      <w:tr w:rsidR="002D20BA" w:rsidRPr="00E87B26" w:rsidTr="007C2441">
        <w:trPr>
          <w:trHeight w:val="420"/>
        </w:trPr>
        <w:tc>
          <w:tcPr>
            <w:tcW w:w="1421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B</w:t>
            </w:r>
          </w:p>
        </w:tc>
        <w:tc>
          <w:tcPr>
            <w:tcW w:w="846" w:type="pct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47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15</w:t>
            </w:r>
          </w:p>
        </w:tc>
        <w:tc>
          <w:tcPr>
            <w:tcW w:w="774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30</w:t>
            </w:r>
          </w:p>
        </w:tc>
        <w:tc>
          <w:tcPr>
            <w:tcW w:w="1112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45</w:t>
            </w:r>
          </w:p>
        </w:tc>
      </w:tr>
      <w:tr w:rsidR="002D20BA" w:rsidRPr="00E87B26" w:rsidTr="007C2441">
        <w:trPr>
          <w:trHeight w:val="420"/>
        </w:trPr>
        <w:tc>
          <w:tcPr>
            <w:tcW w:w="1421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C</w:t>
            </w:r>
          </w:p>
        </w:tc>
        <w:tc>
          <w:tcPr>
            <w:tcW w:w="846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35</w:t>
            </w:r>
          </w:p>
        </w:tc>
        <w:tc>
          <w:tcPr>
            <w:tcW w:w="847" w:type="pct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774" w:type="pct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112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35</w:t>
            </w:r>
          </w:p>
        </w:tc>
      </w:tr>
      <w:tr w:rsidR="002D20BA" w:rsidRPr="00E87B26" w:rsidTr="007C2441">
        <w:trPr>
          <w:trHeight w:val="420"/>
        </w:trPr>
        <w:tc>
          <w:tcPr>
            <w:tcW w:w="1421" w:type="pct"/>
            <w:noWrap/>
            <w:hideMark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Demand (in truckloads)</w:t>
            </w:r>
          </w:p>
        </w:tc>
        <w:tc>
          <w:tcPr>
            <w:tcW w:w="846" w:type="pct"/>
            <w:noWrap/>
            <w:hideMark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50</w:t>
            </w:r>
          </w:p>
        </w:tc>
        <w:tc>
          <w:tcPr>
            <w:tcW w:w="847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40</w:t>
            </w:r>
          </w:p>
        </w:tc>
        <w:tc>
          <w:tcPr>
            <w:tcW w:w="774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30</w:t>
            </w:r>
          </w:p>
        </w:tc>
        <w:tc>
          <w:tcPr>
            <w:tcW w:w="1112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120</w:t>
            </w:r>
          </w:p>
        </w:tc>
      </w:tr>
    </w:tbl>
    <w:p w:rsidR="002D20BA" w:rsidRDefault="002D20BA" w:rsidP="002D20BA">
      <w:pPr>
        <w:spacing w:after="0"/>
        <w:rPr>
          <w:bCs/>
        </w:rPr>
      </w:pPr>
      <w:r>
        <w:rPr>
          <w:bCs/>
        </w:rPr>
        <w:t xml:space="preserve">Matrix </w:t>
      </w:r>
      <w:r w:rsidR="00F37BF7">
        <w:rPr>
          <w:bCs/>
        </w:rPr>
        <w:t xml:space="preserve">least-cost </w:t>
      </w:r>
      <w:r>
        <w:rPr>
          <w:bCs/>
        </w:rPr>
        <w:t>method =</w:t>
      </w:r>
      <w:r w:rsidR="00F37BF7">
        <w:rPr>
          <w:bCs/>
        </w:rPr>
        <w:t xml:space="preserve"> </w:t>
      </w:r>
      <w:r>
        <w:rPr>
          <w:bCs/>
        </w:rPr>
        <w:t>$1,670</w:t>
      </w:r>
    </w:p>
    <w:p w:rsidR="002D20BA" w:rsidRDefault="002D20BA" w:rsidP="002D20BA">
      <w:pPr>
        <w:spacing w:after="0"/>
        <w:rPr>
          <w:bCs/>
        </w:rPr>
      </w:pPr>
    </w:p>
    <w:p w:rsidR="002D20BA" w:rsidRDefault="002D20BA" w:rsidP="002D20BA">
      <w:pPr>
        <w:spacing w:after="0"/>
        <w:rPr>
          <w:bCs/>
        </w:rPr>
      </w:pPr>
      <w:r>
        <w:rPr>
          <w:bCs/>
        </w:rPr>
        <w:t>6c.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19"/>
        <w:gridCol w:w="1559"/>
        <w:gridCol w:w="1561"/>
        <w:gridCol w:w="1427"/>
        <w:gridCol w:w="2050"/>
      </w:tblGrid>
      <w:tr w:rsidR="002D20BA" w:rsidRPr="00E87B26" w:rsidTr="007C2441">
        <w:trPr>
          <w:trHeight w:val="420"/>
        </w:trPr>
        <w:tc>
          <w:tcPr>
            <w:tcW w:w="1421" w:type="pct"/>
            <w:noWrap/>
            <w:hideMark/>
          </w:tcPr>
          <w:p w:rsidR="002D20BA" w:rsidRPr="00A63063" w:rsidRDefault="0056634A" w:rsidP="007C2441">
            <w:pPr>
              <w:pStyle w:val="ListParagraph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bCs/>
                <w:i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17145</wp:posOffset>
                      </wp:positionV>
                      <wp:extent cx="1676400" cy="666750"/>
                      <wp:effectExtent l="0" t="0" r="19050" b="19050"/>
                      <wp:wrapNone/>
                      <wp:docPr id="16" name="Straight Connecto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676400" cy="6667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1.35pt" to="126.35pt,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A63063">
              <w:rPr>
                <w:bCs/>
                <w:i/>
                <w:szCs w:val="24"/>
              </w:rPr>
              <w:t>To</w:t>
            </w:r>
          </w:p>
          <w:p w:rsidR="002D20BA" w:rsidRPr="00A63063" w:rsidRDefault="002D20BA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From</w:t>
            </w:r>
          </w:p>
          <w:p w:rsidR="002D20BA" w:rsidRPr="00A63063" w:rsidRDefault="002D20BA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  <w:tc>
          <w:tcPr>
            <w:tcW w:w="846" w:type="pct"/>
            <w:noWrap/>
            <w:hideMark/>
          </w:tcPr>
          <w:p w:rsidR="002D20BA" w:rsidRPr="00A63063" w:rsidRDefault="00A351AE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X</w:t>
            </w:r>
          </w:p>
        </w:tc>
        <w:tc>
          <w:tcPr>
            <w:tcW w:w="847" w:type="pct"/>
            <w:noWrap/>
            <w:hideMark/>
          </w:tcPr>
          <w:p w:rsidR="002D20BA" w:rsidRPr="00A63063" w:rsidRDefault="00A351AE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Y</w:t>
            </w:r>
          </w:p>
        </w:tc>
        <w:tc>
          <w:tcPr>
            <w:tcW w:w="774" w:type="pct"/>
            <w:noWrap/>
            <w:hideMark/>
          </w:tcPr>
          <w:p w:rsidR="002D20BA" w:rsidRPr="00A63063" w:rsidRDefault="00A351AE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Z</w:t>
            </w:r>
          </w:p>
        </w:tc>
        <w:tc>
          <w:tcPr>
            <w:tcW w:w="1112" w:type="pct"/>
          </w:tcPr>
          <w:p w:rsidR="002D20BA" w:rsidRPr="00A63063" w:rsidRDefault="00A351AE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Capacity (in truck loads)</w:t>
            </w:r>
          </w:p>
        </w:tc>
      </w:tr>
      <w:tr w:rsidR="002D20BA" w:rsidRPr="00E87B26" w:rsidTr="007C2441">
        <w:trPr>
          <w:trHeight w:val="420"/>
        </w:trPr>
        <w:tc>
          <w:tcPr>
            <w:tcW w:w="1421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lastRenderedPageBreak/>
              <w:t>A</w:t>
            </w:r>
          </w:p>
        </w:tc>
        <w:tc>
          <w:tcPr>
            <w:tcW w:w="846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35</w:t>
            </w:r>
          </w:p>
        </w:tc>
        <w:tc>
          <w:tcPr>
            <w:tcW w:w="847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5</w:t>
            </w:r>
          </w:p>
        </w:tc>
        <w:tc>
          <w:tcPr>
            <w:tcW w:w="774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0</w:t>
            </w:r>
          </w:p>
        </w:tc>
        <w:tc>
          <w:tcPr>
            <w:tcW w:w="1112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40</w:t>
            </w:r>
          </w:p>
        </w:tc>
      </w:tr>
      <w:tr w:rsidR="002D20BA" w:rsidRPr="00E87B26" w:rsidTr="007C2441">
        <w:trPr>
          <w:trHeight w:val="420"/>
        </w:trPr>
        <w:tc>
          <w:tcPr>
            <w:tcW w:w="1421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B</w:t>
            </w:r>
          </w:p>
        </w:tc>
        <w:tc>
          <w:tcPr>
            <w:tcW w:w="846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15</w:t>
            </w:r>
          </w:p>
        </w:tc>
        <w:tc>
          <w:tcPr>
            <w:tcW w:w="847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0</w:t>
            </w:r>
          </w:p>
        </w:tc>
        <w:tc>
          <w:tcPr>
            <w:tcW w:w="774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30</w:t>
            </w:r>
          </w:p>
        </w:tc>
        <w:tc>
          <w:tcPr>
            <w:tcW w:w="1112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45</w:t>
            </w:r>
          </w:p>
        </w:tc>
      </w:tr>
      <w:tr w:rsidR="002D20BA" w:rsidRPr="00E87B26" w:rsidTr="007C2441">
        <w:trPr>
          <w:trHeight w:val="420"/>
        </w:trPr>
        <w:tc>
          <w:tcPr>
            <w:tcW w:w="1421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A63063">
              <w:rPr>
                <w:bCs/>
                <w:iCs/>
                <w:szCs w:val="24"/>
              </w:rPr>
              <w:t>C</w:t>
            </w:r>
          </w:p>
        </w:tc>
        <w:tc>
          <w:tcPr>
            <w:tcW w:w="846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0</w:t>
            </w:r>
          </w:p>
        </w:tc>
        <w:tc>
          <w:tcPr>
            <w:tcW w:w="847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35</w:t>
            </w:r>
          </w:p>
        </w:tc>
        <w:tc>
          <w:tcPr>
            <w:tcW w:w="774" w:type="pct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0</w:t>
            </w:r>
          </w:p>
        </w:tc>
        <w:tc>
          <w:tcPr>
            <w:tcW w:w="1112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35</w:t>
            </w:r>
          </w:p>
        </w:tc>
      </w:tr>
      <w:tr w:rsidR="002D20BA" w:rsidRPr="00E87B26" w:rsidTr="007C2441">
        <w:trPr>
          <w:trHeight w:val="420"/>
        </w:trPr>
        <w:tc>
          <w:tcPr>
            <w:tcW w:w="1421" w:type="pct"/>
            <w:noWrap/>
            <w:hideMark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Demand (in truckloads)</w:t>
            </w:r>
          </w:p>
        </w:tc>
        <w:tc>
          <w:tcPr>
            <w:tcW w:w="846" w:type="pct"/>
            <w:noWrap/>
            <w:hideMark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50</w:t>
            </w:r>
          </w:p>
        </w:tc>
        <w:tc>
          <w:tcPr>
            <w:tcW w:w="847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40</w:t>
            </w:r>
          </w:p>
        </w:tc>
        <w:tc>
          <w:tcPr>
            <w:tcW w:w="774" w:type="pct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30</w:t>
            </w:r>
          </w:p>
        </w:tc>
        <w:tc>
          <w:tcPr>
            <w:tcW w:w="1112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120</w:t>
            </w:r>
          </w:p>
        </w:tc>
      </w:tr>
    </w:tbl>
    <w:p w:rsidR="002D20BA" w:rsidRDefault="002D20BA" w:rsidP="002D20BA">
      <w:pPr>
        <w:spacing w:after="0"/>
        <w:rPr>
          <w:bCs/>
        </w:rPr>
      </w:pPr>
      <w:r>
        <w:rPr>
          <w:bCs/>
        </w:rPr>
        <w:t xml:space="preserve">Optimal </w:t>
      </w:r>
      <w:r w:rsidR="00F37BF7">
        <w:rPr>
          <w:bCs/>
        </w:rPr>
        <w:t>solution</w:t>
      </w:r>
      <w:r>
        <w:rPr>
          <w:bCs/>
        </w:rPr>
        <w:t xml:space="preserve"> = $1,525</w:t>
      </w:r>
    </w:p>
    <w:p w:rsidR="00F37BF7" w:rsidRDefault="00F55C5E" w:rsidP="002D20BA">
      <w:pPr>
        <w:spacing w:after="0"/>
        <w:rPr>
          <w:bCs/>
        </w:rPr>
      </w:pPr>
      <w:r>
        <w:rPr>
          <w:bCs/>
        </w:rPr>
        <w:t>Cognitive Domain: Comprehension</w:t>
      </w:r>
    </w:p>
    <w:p w:rsidR="002D20BA" w:rsidRDefault="00F55C5E" w:rsidP="002D20BA">
      <w:pPr>
        <w:spacing w:after="0"/>
        <w:rPr>
          <w:bCs/>
        </w:rPr>
      </w:pPr>
      <w:r>
        <w:rPr>
          <w:bCs/>
        </w:rPr>
        <w:t>Difficulty Level: Medium</w:t>
      </w:r>
    </w:p>
    <w:p w:rsidR="002D20BA" w:rsidRDefault="002D20BA" w:rsidP="002D20BA">
      <w:pPr>
        <w:spacing w:after="0"/>
        <w:rPr>
          <w:bCs/>
        </w:rPr>
      </w:pPr>
    </w:p>
    <w:p w:rsidR="002D20BA" w:rsidRDefault="002D20BA" w:rsidP="002D20BA">
      <w:pPr>
        <w:spacing w:after="0"/>
        <w:rPr>
          <w:bCs/>
        </w:rPr>
      </w:pPr>
      <w:r>
        <w:rPr>
          <w:bCs/>
        </w:rPr>
        <w:t>7.</w:t>
      </w:r>
    </w:p>
    <w:tbl>
      <w:tblPr>
        <w:tblStyle w:val="TableGrid"/>
        <w:tblW w:w="4666" w:type="pct"/>
        <w:tblLook w:val="04A0" w:firstRow="1" w:lastRow="0" w:firstColumn="1" w:lastColumn="0" w:noHBand="0" w:noVBand="1"/>
      </w:tblPr>
      <w:tblGrid>
        <w:gridCol w:w="2122"/>
        <w:gridCol w:w="1661"/>
        <w:gridCol w:w="1661"/>
        <w:gridCol w:w="1661"/>
        <w:gridCol w:w="1783"/>
      </w:tblGrid>
      <w:tr w:rsidR="002D20BA" w:rsidTr="007C2441">
        <w:tc>
          <w:tcPr>
            <w:tcW w:w="1621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To</w:t>
            </w:r>
          </w:p>
          <w:p w:rsidR="002D20BA" w:rsidRPr="00A63063" w:rsidRDefault="00A351AE" w:rsidP="007C2441">
            <w:pPr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 xml:space="preserve"> </w:t>
            </w:r>
            <w:r w:rsidRPr="00A63063">
              <w:rPr>
                <w:i/>
              </w:rPr>
              <w:t>From</w:t>
            </w:r>
          </w:p>
        </w:tc>
        <w:tc>
          <w:tcPr>
            <w:tcW w:w="748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Dallas</w:t>
            </w:r>
          </w:p>
        </w:tc>
        <w:tc>
          <w:tcPr>
            <w:tcW w:w="826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Erie</w:t>
            </w:r>
          </w:p>
        </w:tc>
        <w:tc>
          <w:tcPr>
            <w:tcW w:w="825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Fargo</w:t>
            </w:r>
          </w:p>
        </w:tc>
        <w:tc>
          <w:tcPr>
            <w:tcW w:w="980" w:type="pct"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Capacity</w:t>
            </w:r>
          </w:p>
        </w:tc>
      </w:tr>
      <w:tr w:rsidR="002D20BA" w:rsidTr="007C2441">
        <w:tc>
          <w:tcPr>
            <w:tcW w:w="1621" w:type="pct"/>
          </w:tcPr>
          <w:p w:rsidR="002D20BA" w:rsidRPr="00A63063" w:rsidRDefault="0056634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-357505</wp:posOffset>
                      </wp:positionV>
                      <wp:extent cx="1790700" cy="342900"/>
                      <wp:effectExtent l="0" t="0" r="19050" b="19050"/>
                      <wp:wrapNone/>
                      <wp:docPr id="17" name="Straight Connector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90700" cy="3429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-28.15pt" to="135.35pt,-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A63063">
              <w:t>Cleveland</w:t>
            </w:r>
          </w:p>
        </w:tc>
        <w:tc>
          <w:tcPr>
            <w:tcW w:w="748" w:type="pct"/>
          </w:tcPr>
          <w:p w:rsidR="002D20BA" w:rsidRPr="00A63063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73600" behindDoc="0" locked="0" layoutInCell="1" allowOverlap="1">
                      <wp:simplePos x="0" y="0"/>
                      <wp:positionH relativeFrom="column">
                        <wp:posOffset>405764</wp:posOffset>
                      </wp:positionH>
                      <wp:positionV relativeFrom="paragraph">
                        <wp:posOffset>-25400</wp:posOffset>
                      </wp:positionV>
                      <wp:extent cx="0" cy="245745"/>
                      <wp:effectExtent l="0" t="0" r="19050" b="20955"/>
                      <wp:wrapNone/>
                      <wp:docPr id="18" name="Straight Connec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8" o:spid="_x0000_s1026" style="position:absolute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1.95pt,-2pt" to="31.9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238759</wp:posOffset>
                      </wp:positionV>
                      <wp:extent cx="321310" cy="0"/>
                      <wp:effectExtent l="0" t="0" r="21590" b="19050"/>
                      <wp:wrapNone/>
                      <wp:docPr id="19" name="Straight Connector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2131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9" o:spid="_x0000_s1026" style="position:absolute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3.5pt,18.8pt" to="58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>
              <w:t>$10</w:t>
            </w:r>
          </w:p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t>400</w:t>
            </w:r>
          </w:p>
        </w:tc>
        <w:tc>
          <w:tcPr>
            <w:tcW w:w="826" w:type="pct"/>
          </w:tcPr>
          <w:p w:rsidR="002D20BA" w:rsidRPr="00A63063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522605</wp:posOffset>
                      </wp:positionH>
                      <wp:positionV relativeFrom="paragraph">
                        <wp:posOffset>227964</wp:posOffset>
                      </wp:positionV>
                      <wp:extent cx="313690" cy="0"/>
                      <wp:effectExtent l="0" t="0" r="10160" b="19050"/>
                      <wp:wrapNone/>
                      <wp:docPr id="20" name="Straight Connecto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1369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0" o:spid="_x0000_s1026" style="position:absolute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1.15pt,17.95pt" to="65.8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75648" behindDoc="0" locked="0" layoutInCell="1" allowOverlap="1">
                      <wp:simplePos x="0" y="0"/>
                      <wp:positionH relativeFrom="column">
                        <wp:posOffset>523239</wp:posOffset>
                      </wp:positionH>
                      <wp:positionV relativeFrom="paragraph">
                        <wp:posOffset>-6350</wp:posOffset>
                      </wp:positionV>
                      <wp:extent cx="0" cy="245745"/>
                      <wp:effectExtent l="0" t="0" r="19050" b="20955"/>
                      <wp:wrapNone/>
                      <wp:docPr id="21" name="Straight Connector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1" o:spid="_x0000_s1026" style="position:absolute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.2pt,-.5pt" to="41.2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>
              <w:t>$4</w:t>
            </w:r>
          </w:p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</w:tcPr>
          <w:p w:rsidR="002D20BA" w:rsidRPr="00A63063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227964</wp:posOffset>
                      </wp:positionV>
                      <wp:extent cx="294640" cy="0"/>
                      <wp:effectExtent l="0" t="0" r="10160" b="19050"/>
                      <wp:wrapNone/>
                      <wp:docPr id="22" name="Straight Connector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946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2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2.3pt,17.95pt" to="65.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78720" behindDoc="0" locked="0" layoutInCell="1" allowOverlap="1">
                      <wp:simplePos x="0" y="0"/>
                      <wp:positionH relativeFrom="column">
                        <wp:posOffset>537844</wp:posOffset>
                      </wp:positionH>
                      <wp:positionV relativeFrom="paragraph">
                        <wp:posOffset>-5715</wp:posOffset>
                      </wp:positionV>
                      <wp:extent cx="0" cy="245745"/>
                      <wp:effectExtent l="0" t="0" r="19050" b="20955"/>
                      <wp:wrapNone/>
                      <wp:docPr id="23" name="Straight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3" o:spid="_x0000_s1026" style="position:absolute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.35pt,-.45pt" to="42.3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>
              <w:t>$12</w:t>
            </w:r>
          </w:p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t>400</w:t>
            </w:r>
          </w:p>
        </w:tc>
      </w:tr>
      <w:tr w:rsidR="002D20BA" w:rsidTr="007C2441">
        <w:tc>
          <w:tcPr>
            <w:tcW w:w="1621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63063">
              <w:t>Calgary</w:t>
            </w:r>
          </w:p>
        </w:tc>
        <w:tc>
          <w:tcPr>
            <w:tcW w:w="748" w:type="pct"/>
          </w:tcPr>
          <w:p w:rsidR="002D20BA" w:rsidRPr="00A63063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212089</wp:posOffset>
                      </wp:positionV>
                      <wp:extent cx="290830" cy="0"/>
                      <wp:effectExtent l="0" t="0" r="13970" b="19050"/>
                      <wp:wrapNone/>
                      <wp:docPr id="24" name="Straight Connector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9083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4" o:spid="_x0000_s1026" style="position:absolute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6.15pt,16.7pt" to="59.0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79744" behindDoc="0" locked="0" layoutInCell="1" allowOverlap="1">
                      <wp:simplePos x="0" y="0"/>
                      <wp:positionH relativeFrom="column">
                        <wp:posOffset>456564</wp:posOffset>
                      </wp:positionH>
                      <wp:positionV relativeFrom="paragraph">
                        <wp:posOffset>-13970</wp:posOffset>
                      </wp:positionV>
                      <wp:extent cx="0" cy="245745"/>
                      <wp:effectExtent l="0" t="0" r="19050" b="20955"/>
                      <wp:wrapNone/>
                      <wp:docPr id="32" name="Straight Connector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2" o:spid="_x0000_s1026" style="position:absolute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5.95pt,-1.1pt" to="35.9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>
              <w:t>$18</w:t>
            </w:r>
          </w:p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26" w:type="pct"/>
          </w:tcPr>
          <w:p w:rsidR="002D20BA" w:rsidRPr="00A63063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522605</wp:posOffset>
                      </wp:positionH>
                      <wp:positionV relativeFrom="paragraph">
                        <wp:posOffset>212089</wp:posOffset>
                      </wp:positionV>
                      <wp:extent cx="313055" cy="0"/>
                      <wp:effectExtent l="0" t="0" r="10795" b="19050"/>
                      <wp:wrapNone/>
                      <wp:docPr id="33" name="Straight Connector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1305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3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1.15pt,16.7pt" to="65.8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82816" behindDoc="0" locked="0" layoutInCell="1" allowOverlap="1">
                      <wp:simplePos x="0" y="0"/>
                      <wp:positionH relativeFrom="column">
                        <wp:posOffset>520699</wp:posOffset>
                      </wp:positionH>
                      <wp:positionV relativeFrom="paragraph">
                        <wp:posOffset>-12700</wp:posOffset>
                      </wp:positionV>
                      <wp:extent cx="0" cy="245745"/>
                      <wp:effectExtent l="0" t="0" r="19050" b="20955"/>
                      <wp:wrapNone/>
                      <wp:docPr id="34" name="Straight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4" o:spid="_x0000_s1026" style="position:absolute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pt,-1pt" to="4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>
              <w:t>$12</w:t>
            </w:r>
          </w:p>
          <w:p w:rsidR="002D20BA" w:rsidRPr="00A63063" w:rsidRDefault="00A351AE" w:rsidP="007C2441">
            <w:pPr>
              <w:tabs>
                <w:tab w:val="center" w:pos="4680"/>
                <w:tab w:val="right" w:pos="9360"/>
              </w:tabs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t>700</w:t>
            </w:r>
          </w:p>
        </w:tc>
        <w:tc>
          <w:tcPr>
            <w:tcW w:w="825" w:type="pct"/>
          </w:tcPr>
          <w:p w:rsidR="002D20BA" w:rsidRPr="00A63063" w:rsidRDefault="0056634A" w:rsidP="007C2441">
            <w:pPr>
              <w:tabs>
                <w:tab w:val="center" w:pos="4680"/>
                <w:tab w:val="right" w:pos="9360"/>
              </w:tabs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230505</wp:posOffset>
                      </wp:positionV>
                      <wp:extent cx="306070" cy="635"/>
                      <wp:effectExtent l="0" t="0" r="17780" b="37465"/>
                      <wp:wrapNone/>
                      <wp:docPr id="35" name="Straight Connector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306070" cy="63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3pt,18.15pt" to="66.4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84864" behindDoc="0" locked="0" layoutInCell="1" allowOverlap="1">
                      <wp:simplePos x="0" y="0"/>
                      <wp:positionH relativeFrom="column">
                        <wp:posOffset>539114</wp:posOffset>
                      </wp:positionH>
                      <wp:positionV relativeFrom="paragraph">
                        <wp:posOffset>-635</wp:posOffset>
                      </wp:positionV>
                      <wp:extent cx="0" cy="245745"/>
                      <wp:effectExtent l="0" t="0" r="19050" b="20955"/>
                      <wp:wrapNone/>
                      <wp:docPr id="36" name="Straight Connector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6" o:spid="_x0000_s1026" style="position:absolute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.45pt,-.05pt" to="42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>
              <w:t>$8</w:t>
            </w:r>
          </w:p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t>700</w:t>
            </w:r>
          </w:p>
        </w:tc>
      </w:tr>
      <w:tr w:rsidR="002D20BA" w:rsidTr="007C2441">
        <w:tc>
          <w:tcPr>
            <w:tcW w:w="1621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63063">
              <w:t>Tucson</w:t>
            </w:r>
          </w:p>
        </w:tc>
        <w:tc>
          <w:tcPr>
            <w:tcW w:w="748" w:type="pct"/>
          </w:tcPr>
          <w:p w:rsidR="002D20BA" w:rsidRPr="00A63063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440690</wp:posOffset>
                      </wp:positionH>
                      <wp:positionV relativeFrom="paragraph">
                        <wp:posOffset>245110</wp:posOffset>
                      </wp:positionV>
                      <wp:extent cx="317500" cy="635"/>
                      <wp:effectExtent l="0" t="0" r="25400" b="37465"/>
                      <wp:wrapNone/>
                      <wp:docPr id="37" name="Straight Connector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317500" cy="63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7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7pt,19.3pt" to="59.7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86912" behindDoc="0" locked="0" layoutInCell="1" allowOverlap="1">
                      <wp:simplePos x="0" y="0"/>
                      <wp:positionH relativeFrom="column">
                        <wp:posOffset>442594</wp:posOffset>
                      </wp:positionH>
                      <wp:positionV relativeFrom="paragraph">
                        <wp:posOffset>-1905</wp:posOffset>
                      </wp:positionV>
                      <wp:extent cx="0" cy="245745"/>
                      <wp:effectExtent l="0" t="0" r="19050" b="20955"/>
                      <wp:wrapNone/>
                      <wp:docPr id="38" name="Straight Connector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8" o:spid="_x0000_s1026" style="position:absolute;z-index:251686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4.85pt,-.15pt" to="34.8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>
              <w:t>$12</w:t>
            </w:r>
          </w:p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t>100</w:t>
            </w:r>
          </w:p>
        </w:tc>
        <w:tc>
          <w:tcPr>
            <w:tcW w:w="826" w:type="pct"/>
          </w:tcPr>
          <w:p w:rsidR="002D20BA" w:rsidRPr="00A63063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230504</wp:posOffset>
                      </wp:positionV>
                      <wp:extent cx="305435" cy="0"/>
                      <wp:effectExtent l="0" t="0" r="18415" b="19050"/>
                      <wp:wrapNone/>
                      <wp:docPr id="39" name="Straight Connector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543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9" o:spid="_x0000_s1026" style="position:absolute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1.75pt,18.15pt" to="65.8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88960" behindDoc="0" locked="0" layoutInCell="1" allowOverlap="1">
                      <wp:simplePos x="0" y="0"/>
                      <wp:positionH relativeFrom="column">
                        <wp:posOffset>532129</wp:posOffset>
                      </wp:positionH>
                      <wp:positionV relativeFrom="paragraph">
                        <wp:posOffset>1905</wp:posOffset>
                      </wp:positionV>
                      <wp:extent cx="0" cy="245745"/>
                      <wp:effectExtent l="0" t="0" r="19050" b="20955"/>
                      <wp:wrapNone/>
                      <wp:docPr id="40" name="Straight Connector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0" o:spid="_x0000_s1026" style="position:absolute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.9pt,.15pt" to="41.9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>
              <w:t>$10</w:t>
            </w:r>
          </w:p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</w:tcPr>
          <w:p w:rsidR="002D20BA" w:rsidRPr="00A63063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215264</wp:posOffset>
                      </wp:positionV>
                      <wp:extent cx="309880" cy="0"/>
                      <wp:effectExtent l="0" t="0" r="13970" b="19050"/>
                      <wp:wrapNone/>
                      <wp:docPr id="41" name="Straight Connector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988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1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2.3pt,16.95pt" to="66.7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91008" behindDoc="0" locked="0" layoutInCell="1" allowOverlap="1">
                      <wp:simplePos x="0" y="0"/>
                      <wp:positionH relativeFrom="column">
                        <wp:posOffset>535304</wp:posOffset>
                      </wp:positionH>
                      <wp:positionV relativeFrom="paragraph">
                        <wp:posOffset>-9525</wp:posOffset>
                      </wp:positionV>
                      <wp:extent cx="0" cy="245745"/>
                      <wp:effectExtent l="0" t="0" r="19050" b="20955"/>
                      <wp:wrapNone/>
                      <wp:docPr id="42" name="Straight Connector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2" o:spid="_x0000_s1026" style="position:absolute;z-index:251691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.15pt,-.75pt" to="42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>
              <w:t>$14</w:t>
            </w:r>
          </w:p>
          <w:p w:rsidR="002D20BA" w:rsidRPr="00A63063" w:rsidRDefault="00A351AE" w:rsidP="007C2441">
            <w:pPr>
              <w:numPr>
                <w:ilvl w:val="0"/>
                <w:numId w:val="12"/>
              </w:num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t>800</w:t>
            </w:r>
          </w:p>
        </w:tc>
        <w:tc>
          <w:tcPr>
            <w:tcW w:w="980" w:type="pct"/>
            <w:tcBorders>
              <w:bottom w:val="single" w:sz="4" w:space="0" w:color="auto"/>
            </w:tcBorders>
          </w:tcPr>
          <w:p w:rsidR="002D20BA" w:rsidRPr="00A63063" w:rsidRDefault="00A351AE" w:rsidP="007C2441">
            <w:pPr>
              <w:numPr>
                <w:ilvl w:val="0"/>
                <w:numId w:val="12"/>
              </w:num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t>900</w:t>
            </w:r>
          </w:p>
        </w:tc>
      </w:tr>
      <w:tr w:rsidR="002D20BA" w:rsidTr="007C2441">
        <w:tc>
          <w:tcPr>
            <w:tcW w:w="1621" w:type="pct"/>
          </w:tcPr>
          <w:p w:rsidR="002D20BA" w:rsidRPr="00A63063" w:rsidRDefault="00A351AE" w:rsidP="007C2441">
            <w:pPr>
              <w:numPr>
                <w:ilvl w:val="0"/>
                <w:numId w:val="12"/>
              </w:num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63063">
              <w:t>Demand</w:t>
            </w:r>
          </w:p>
        </w:tc>
        <w:tc>
          <w:tcPr>
            <w:tcW w:w="748" w:type="pct"/>
          </w:tcPr>
          <w:p w:rsidR="002D20BA" w:rsidRPr="00A63063" w:rsidRDefault="00A351AE" w:rsidP="007C2441">
            <w:pPr>
              <w:numPr>
                <w:ilvl w:val="0"/>
                <w:numId w:val="12"/>
              </w:num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t>500</w:t>
            </w:r>
          </w:p>
        </w:tc>
        <w:tc>
          <w:tcPr>
            <w:tcW w:w="826" w:type="pct"/>
          </w:tcPr>
          <w:p w:rsidR="002D20BA" w:rsidRPr="00A63063" w:rsidRDefault="00A351AE" w:rsidP="007C2441">
            <w:pPr>
              <w:numPr>
                <w:ilvl w:val="0"/>
                <w:numId w:val="12"/>
              </w:num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t>700</w:t>
            </w:r>
          </w:p>
        </w:tc>
        <w:tc>
          <w:tcPr>
            <w:tcW w:w="825" w:type="pct"/>
          </w:tcPr>
          <w:p w:rsidR="002D20BA" w:rsidRPr="00A63063" w:rsidRDefault="00A351AE" w:rsidP="007C2441">
            <w:pPr>
              <w:numPr>
                <w:ilvl w:val="0"/>
                <w:numId w:val="12"/>
              </w:num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t>800</w:t>
            </w:r>
          </w:p>
        </w:tc>
        <w:tc>
          <w:tcPr>
            <w:tcW w:w="980" w:type="pct"/>
            <w:tcBorders>
              <w:bottom w:val="single" w:sz="4" w:space="0" w:color="auto"/>
            </w:tcBorders>
          </w:tcPr>
          <w:p w:rsidR="002D20BA" w:rsidRPr="00A63063" w:rsidRDefault="00A351AE" w:rsidP="007C2441">
            <w:pPr>
              <w:numPr>
                <w:ilvl w:val="0"/>
                <w:numId w:val="12"/>
              </w:num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t>2000</w:t>
            </w:r>
          </w:p>
        </w:tc>
      </w:tr>
    </w:tbl>
    <w:p w:rsidR="002D20BA" w:rsidRDefault="002D20BA" w:rsidP="002D20BA">
      <w:pPr>
        <w:spacing w:after="0"/>
        <w:rPr>
          <w:bCs/>
        </w:rPr>
      </w:pPr>
      <w:r>
        <w:rPr>
          <w:bCs/>
        </w:rPr>
        <w:t>Tucson to Dallas: +$12</w:t>
      </w:r>
      <w:r w:rsidR="007B1A5F">
        <w:rPr>
          <w:bCs/>
        </w:rPr>
        <w:t xml:space="preserve"> </w:t>
      </w:r>
      <w:r>
        <w:rPr>
          <w:bCs/>
        </w:rPr>
        <w:t>+</w:t>
      </w:r>
      <w:r w:rsidR="007B1A5F">
        <w:rPr>
          <w:bCs/>
        </w:rPr>
        <w:t xml:space="preserve"> </w:t>
      </w:r>
      <w:r>
        <w:rPr>
          <w:bCs/>
        </w:rPr>
        <w:t>$12</w:t>
      </w:r>
      <w:r w:rsidR="007B1A5F">
        <w:rPr>
          <w:bCs/>
        </w:rPr>
        <w:t xml:space="preserve"> – </w:t>
      </w:r>
      <w:r>
        <w:rPr>
          <w:bCs/>
        </w:rPr>
        <w:t>$18</w:t>
      </w:r>
      <w:r w:rsidR="007B1A5F">
        <w:rPr>
          <w:bCs/>
        </w:rPr>
        <w:t xml:space="preserve"> – </w:t>
      </w:r>
      <w:r>
        <w:rPr>
          <w:bCs/>
        </w:rPr>
        <w:t>$10</w:t>
      </w:r>
      <w:r w:rsidR="007B1A5F">
        <w:rPr>
          <w:bCs/>
        </w:rPr>
        <w:t xml:space="preserve"> </w:t>
      </w:r>
      <w:r>
        <w:rPr>
          <w:bCs/>
        </w:rPr>
        <w:t>=</w:t>
      </w:r>
      <w:r w:rsidR="007B1A5F">
        <w:rPr>
          <w:bCs/>
        </w:rPr>
        <w:t xml:space="preserve"> </w:t>
      </w:r>
      <w:r>
        <w:rPr>
          <w:bCs/>
        </w:rPr>
        <w:t>-$4. Shift 100 units from the Calgary</w:t>
      </w:r>
      <w:r w:rsidR="007B1A5F">
        <w:rPr>
          <w:bCs/>
        </w:rPr>
        <w:t>-</w:t>
      </w:r>
      <w:r>
        <w:rPr>
          <w:bCs/>
        </w:rPr>
        <w:t>to</w:t>
      </w:r>
      <w:r w:rsidR="007B1A5F">
        <w:rPr>
          <w:bCs/>
        </w:rPr>
        <w:t>-</w:t>
      </w:r>
      <w:r>
        <w:rPr>
          <w:bCs/>
        </w:rPr>
        <w:t>Dallas allocation to the Tucson</w:t>
      </w:r>
      <w:r w:rsidR="007B1A5F">
        <w:rPr>
          <w:bCs/>
        </w:rPr>
        <w:t>-</w:t>
      </w:r>
      <w:r>
        <w:rPr>
          <w:bCs/>
        </w:rPr>
        <w:t>to</w:t>
      </w:r>
      <w:r w:rsidR="007B1A5F">
        <w:rPr>
          <w:bCs/>
        </w:rPr>
        <w:t>-</w:t>
      </w:r>
      <w:r>
        <w:rPr>
          <w:bCs/>
        </w:rPr>
        <w:t>Dallas route</w:t>
      </w:r>
      <w:r w:rsidR="007B1A5F">
        <w:rPr>
          <w:bCs/>
        </w:rPr>
        <w:t>,</w:t>
      </w:r>
      <w:r>
        <w:rPr>
          <w:bCs/>
        </w:rPr>
        <w:t xml:space="preserve"> and move 100 units from the Tucson</w:t>
      </w:r>
      <w:r w:rsidR="007B1A5F">
        <w:rPr>
          <w:bCs/>
        </w:rPr>
        <w:t>-</w:t>
      </w:r>
      <w:r>
        <w:rPr>
          <w:bCs/>
        </w:rPr>
        <w:t>to</w:t>
      </w:r>
      <w:r w:rsidR="007B1A5F">
        <w:rPr>
          <w:bCs/>
        </w:rPr>
        <w:t>-</w:t>
      </w:r>
      <w:r>
        <w:rPr>
          <w:bCs/>
        </w:rPr>
        <w:t>Erie allocation to the Calgary</w:t>
      </w:r>
      <w:r w:rsidR="007B1A5F">
        <w:rPr>
          <w:bCs/>
        </w:rPr>
        <w:t>-</w:t>
      </w:r>
      <w:r>
        <w:rPr>
          <w:bCs/>
        </w:rPr>
        <w:t>to</w:t>
      </w:r>
      <w:r w:rsidR="007B1A5F">
        <w:rPr>
          <w:bCs/>
        </w:rPr>
        <w:t>-</w:t>
      </w:r>
      <w:r>
        <w:rPr>
          <w:bCs/>
        </w:rPr>
        <w:t>Erie route. This reduces the cost by $400.</w:t>
      </w:r>
    </w:p>
    <w:p w:rsidR="007B1A5F" w:rsidRDefault="00F55C5E" w:rsidP="002D20BA">
      <w:pPr>
        <w:spacing w:after="0"/>
        <w:rPr>
          <w:bCs/>
        </w:rPr>
      </w:pPr>
      <w:r>
        <w:rPr>
          <w:bCs/>
        </w:rPr>
        <w:t>Cognitive Domain: Comprehension</w:t>
      </w:r>
    </w:p>
    <w:p w:rsidR="002D20BA" w:rsidRDefault="00F55C5E" w:rsidP="002D20BA">
      <w:pPr>
        <w:spacing w:after="0"/>
        <w:rPr>
          <w:bCs/>
        </w:rPr>
      </w:pPr>
      <w:r>
        <w:rPr>
          <w:bCs/>
        </w:rPr>
        <w:t>Difficulty Level: Medium</w:t>
      </w:r>
    </w:p>
    <w:p w:rsidR="002D20BA" w:rsidRDefault="002D20BA" w:rsidP="002D20BA">
      <w:pPr>
        <w:spacing w:after="0"/>
        <w:rPr>
          <w:bCs/>
        </w:rPr>
      </w:pPr>
    </w:p>
    <w:p w:rsidR="002D20BA" w:rsidRDefault="002D20BA" w:rsidP="002D20BA">
      <w:pPr>
        <w:spacing w:after="0"/>
        <w:rPr>
          <w:bCs/>
        </w:rPr>
      </w:pPr>
      <w:r>
        <w:rPr>
          <w:bCs/>
        </w:rPr>
        <w:t>8.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00"/>
        <w:gridCol w:w="1152"/>
        <w:gridCol w:w="1272"/>
        <w:gridCol w:w="1272"/>
        <w:gridCol w:w="1510"/>
        <w:gridCol w:w="1510"/>
      </w:tblGrid>
      <w:tr w:rsidR="002D20BA" w:rsidTr="007C2441">
        <w:tc>
          <w:tcPr>
            <w:tcW w:w="1357" w:type="pct"/>
          </w:tcPr>
          <w:p w:rsidR="002D20BA" w:rsidRPr="00A63063" w:rsidRDefault="0056634A" w:rsidP="007C2441">
            <w:pPr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eastAsia="Times New Roman"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-10795</wp:posOffset>
                      </wp:positionV>
                      <wp:extent cx="1600200" cy="352425"/>
                      <wp:effectExtent l="0" t="0" r="19050" b="28575"/>
                      <wp:wrapNone/>
                      <wp:docPr id="43" name="Straight Connector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600200" cy="3524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3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-.85pt" to="120.3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A63063">
              <w:rPr>
                <w:i/>
              </w:rPr>
              <w:t>To</w:t>
            </w:r>
          </w:p>
          <w:p w:rsidR="002D20BA" w:rsidRPr="00A63063" w:rsidRDefault="00A351AE" w:rsidP="007C2441">
            <w:pPr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 xml:space="preserve"> </w:t>
            </w:r>
            <w:r w:rsidRPr="00A63063">
              <w:rPr>
                <w:i/>
              </w:rPr>
              <w:t>From</w:t>
            </w:r>
          </w:p>
        </w:tc>
        <w:tc>
          <w:tcPr>
            <w:tcW w:w="625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W</w:t>
            </w:r>
          </w:p>
        </w:tc>
        <w:tc>
          <w:tcPr>
            <w:tcW w:w="690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X</w:t>
            </w:r>
          </w:p>
        </w:tc>
        <w:tc>
          <w:tcPr>
            <w:tcW w:w="690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Y</w:t>
            </w:r>
          </w:p>
        </w:tc>
        <w:tc>
          <w:tcPr>
            <w:tcW w:w="819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Z</w:t>
            </w:r>
          </w:p>
        </w:tc>
        <w:tc>
          <w:tcPr>
            <w:tcW w:w="819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Capacity</w:t>
            </w:r>
          </w:p>
        </w:tc>
      </w:tr>
      <w:tr w:rsidR="002D20BA" w:rsidTr="007C2441">
        <w:tc>
          <w:tcPr>
            <w:tcW w:w="1357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63063">
              <w:lastRenderedPageBreak/>
              <w:t>1</w:t>
            </w:r>
          </w:p>
        </w:tc>
        <w:tc>
          <w:tcPr>
            <w:tcW w:w="625" w:type="pct"/>
          </w:tcPr>
          <w:p w:rsidR="002D20BA" w:rsidRPr="00A63063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93056" behindDoc="0" locked="0" layoutInCell="1" allowOverlap="1">
                      <wp:simplePos x="0" y="0"/>
                      <wp:positionH relativeFrom="column">
                        <wp:posOffset>396239</wp:posOffset>
                      </wp:positionH>
                      <wp:positionV relativeFrom="paragraph">
                        <wp:posOffset>-8890</wp:posOffset>
                      </wp:positionV>
                      <wp:extent cx="0" cy="245745"/>
                      <wp:effectExtent l="0" t="0" r="19050" b="20955"/>
                      <wp:wrapNone/>
                      <wp:docPr id="44" name="Straight Connector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4" o:spid="_x0000_s1026" style="position:absolute;z-index:251693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1.2pt,-.7pt" to="31.2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422275</wp:posOffset>
                      </wp:positionH>
                      <wp:positionV relativeFrom="paragraph">
                        <wp:posOffset>238124</wp:posOffset>
                      </wp:positionV>
                      <wp:extent cx="238125" cy="0"/>
                      <wp:effectExtent l="0" t="0" r="9525" b="19050"/>
                      <wp:wrapNone/>
                      <wp:docPr id="45" name="Straight Connector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5" o:spid="_x0000_s1026" style="position:absolute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3.25pt,18.75pt" to="52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>
              <w:t>$8</w:t>
            </w:r>
          </w:p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t>200</w:t>
            </w:r>
          </w:p>
        </w:tc>
        <w:tc>
          <w:tcPr>
            <w:tcW w:w="690" w:type="pct"/>
          </w:tcPr>
          <w:p w:rsidR="002D20BA" w:rsidRPr="00A63063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518160</wp:posOffset>
                      </wp:positionH>
                      <wp:positionV relativeFrom="paragraph">
                        <wp:posOffset>238124</wp:posOffset>
                      </wp:positionV>
                      <wp:extent cx="228600" cy="0"/>
                      <wp:effectExtent l="0" t="0" r="19050" b="19050"/>
                      <wp:wrapNone/>
                      <wp:docPr id="46" name="Straight Connector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6" o:spid="_x0000_s1026" style="position:absolute;flip:y;z-index:251696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0.8pt,18.75pt" to="58.8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95104" behindDoc="0" locked="0" layoutInCell="1" allowOverlap="1">
                      <wp:simplePos x="0" y="0"/>
                      <wp:positionH relativeFrom="column">
                        <wp:posOffset>523239</wp:posOffset>
                      </wp:positionH>
                      <wp:positionV relativeFrom="paragraph">
                        <wp:posOffset>-6350</wp:posOffset>
                      </wp:positionV>
                      <wp:extent cx="0" cy="245745"/>
                      <wp:effectExtent l="0" t="0" r="19050" b="20955"/>
                      <wp:wrapNone/>
                      <wp:docPr id="47" name="Straight Connector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7" o:spid="_x0000_s1026" style="position:absolute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.2pt,-.5pt" to="41.2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>
              <w:t>$3</w:t>
            </w:r>
          </w:p>
        </w:tc>
        <w:tc>
          <w:tcPr>
            <w:tcW w:w="690" w:type="pct"/>
          </w:tcPr>
          <w:p w:rsidR="002D20BA" w:rsidRPr="00A63063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228599</wp:posOffset>
                      </wp:positionV>
                      <wp:extent cx="209550" cy="0"/>
                      <wp:effectExtent l="0" t="0" r="19050" b="19050"/>
                      <wp:wrapNone/>
                      <wp:docPr id="48" name="Straight Connector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095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8" o:spid="_x0000_s1026" style="position:absolute;flip:y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2.3pt,18pt" to="58.8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98176" behindDoc="0" locked="0" layoutInCell="1" allowOverlap="1">
                      <wp:simplePos x="0" y="0"/>
                      <wp:positionH relativeFrom="column">
                        <wp:posOffset>537844</wp:posOffset>
                      </wp:positionH>
                      <wp:positionV relativeFrom="paragraph">
                        <wp:posOffset>-5715</wp:posOffset>
                      </wp:positionV>
                      <wp:extent cx="0" cy="245745"/>
                      <wp:effectExtent l="0" t="0" r="19050" b="20955"/>
                      <wp:wrapNone/>
                      <wp:docPr id="49" name="Straight Connector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9" o:spid="_x0000_s1026" style="position:absolute;z-index:2516981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.35pt,-.45pt" to="42.3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>
              <w:t>$2</w:t>
            </w:r>
          </w:p>
        </w:tc>
        <w:tc>
          <w:tcPr>
            <w:tcW w:w="819" w:type="pct"/>
          </w:tcPr>
          <w:p w:rsidR="002D20BA" w:rsidRPr="00A63063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12512" behindDoc="0" locked="0" layoutInCell="1" allowOverlap="1">
                      <wp:simplePos x="0" y="0"/>
                      <wp:positionH relativeFrom="column">
                        <wp:posOffset>622934</wp:posOffset>
                      </wp:positionH>
                      <wp:positionV relativeFrom="paragraph">
                        <wp:posOffset>-12065</wp:posOffset>
                      </wp:positionV>
                      <wp:extent cx="0" cy="238760"/>
                      <wp:effectExtent l="0" t="0" r="19050" b="27940"/>
                      <wp:wrapNone/>
                      <wp:docPr id="50" name="Straight Connector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387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0" o:spid="_x0000_s1026" style="position:absolute;z-index:251712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.05pt,-.95pt" to="49.0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622935</wp:posOffset>
                      </wp:positionH>
                      <wp:positionV relativeFrom="paragraph">
                        <wp:posOffset>228599</wp:posOffset>
                      </wp:positionV>
                      <wp:extent cx="323850" cy="0"/>
                      <wp:effectExtent l="0" t="0" r="19050" b="19050"/>
                      <wp:wrapNone/>
                      <wp:docPr id="51" name="Straight Connector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323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" o:spid="_x0000_s1026" style="position:absolute;flip:x y;z-index:251711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9.05pt,18pt" to="74.5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>
              <w:t>$5</w:t>
            </w:r>
          </w:p>
        </w:tc>
        <w:tc>
          <w:tcPr>
            <w:tcW w:w="819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t>200</w:t>
            </w:r>
          </w:p>
        </w:tc>
      </w:tr>
      <w:tr w:rsidR="002D20BA" w:rsidTr="007C2441">
        <w:tc>
          <w:tcPr>
            <w:tcW w:w="1357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63063">
              <w:t>2</w:t>
            </w:r>
          </w:p>
        </w:tc>
        <w:tc>
          <w:tcPr>
            <w:tcW w:w="625" w:type="pct"/>
          </w:tcPr>
          <w:p w:rsidR="002D20BA" w:rsidRPr="00A63063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216534</wp:posOffset>
                      </wp:positionV>
                      <wp:extent cx="333375" cy="0"/>
                      <wp:effectExtent l="0" t="0" r="9525" b="19050"/>
                      <wp:wrapNone/>
                      <wp:docPr id="52" name="Straight Connector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333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2" o:spid="_x0000_s1026" style="position:absolute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75pt,17.05pt" to="5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99200" behindDoc="0" locked="0" layoutInCell="1" allowOverlap="1">
                      <wp:simplePos x="0" y="0"/>
                      <wp:positionH relativeFrom="column">
                        <wp:posOffset>360679</wp:posOffset>
                      </wp:positionH>
                      <wp:positionV relativeFrom="paragraph">
                        <wp:posOffset>-13335</wp:posOffset>
                      </wp:positionV>
                      <wp:extent cx="0" cy="245745"/>
                      <wp:effectExtent l="0" t="0" r="19050" b="20955"/>
                      <wp:wrapNone/>
                      <wp:docPr id="53" name="Straight Connector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3" o:spid="_x0000_s1026" style="position:absolute;z-index:251699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8.4pt,-1.05pt" to="28.4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>
              <w:t>$10</w:t>
            </w:r>
          </w:p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t>200</w:t>
            </w:r>
          </w:p>
        </w:tc>
        <w:tc>
          <w:tcPr>
            <w:tcW w:w="690" w:type="pct"/>
          </w:tcPr>
          <w:p w:rsidR="002D20BA" w:rsidRPr="00A63063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518160</wp:posOffset>
                      </wp:positionH>
                      <wp:positionV relativeFrom="paragraph">
                        <wp:posOffset>216534</wp:posOffset>
                      </wp:positionV>
                      <wp:extent cx="228600" cy="0"/>
                      <wp:effectExtent l="0" t="0" r="19050" b="19050"/>
                      <wp:wrapNone/>
                      <wp:docPr id="54" name="Straight Connector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4" o:spid="_x0000_s1026" style="position:absolute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0.8pt,17.05pt" to="58.8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02272" behindDoc="0" locked="0" layoutInCell="1" allowOverlap="1">
                      <wp:simplePos x="0" y="0"/>
                      <wp:positionH relativeFrom="column">
                        <wp:posOffset>520699</wp:posOffset>
                      </wp:positionH>
                      <wp:positionV relativeFrom="paragraph">
                        <wp:posOffset>-12700</wp:posOffset>
                      </wp:positionV>
                      <wp:extent cx="0" cy="245745"/>
                      <wp:effectExtent l="0" t="0" r="19050" b="20955"/>
                      <wp:wrapNone/>
                      <wp:docPr id="55" name="Straight Connector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5" o:spid="_x0000_s1026" style="position:absolute;z-index:251702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pt,-1pt" to="4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>
              <w:t>$7</w:t>
            </w:r>
          </w:p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t>200</w:t>
            </w:r>
          </w:p>
        </w:tc>
        <w:tc>
          <w:tcPr>
            <w:tcW w:w="690" w:type="pct"/>
          </w:tcPr>
          <w:p w:rsidR="002D20BA" w:rsidRPr="00A63063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226059</wp:posOffset>
                      </wp:positionV>
                      <wp:extent cx="209550" cy="0"/>
                      <wp:effectExtent l="0" t="0" r="19050" b="19050"/>
                      <wp:wrapNone/>
                      <wp:docPr id="56" name="Straight Connector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095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6" o:spid="_x0000_s1026" style="position:absolute;flip:y;z-index:251703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2.3pt,17.8pt" to="58.8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04320" behindDoc="0" locked="0" layoutInCell="1" allowOverlap="1">
                      <wp:simplePos x="0" y="0"/>
                      <wp:positionH relativeFrom="column">
                        <wp:posOffset>539114</wp:posOffset>
                      </wp:positionH>
                      <wp:positionV relativeFrom="paragraph">
                        <wp:posOffset>-635</wp:posOffset>
                      </wp:positionV>
                      <wp:extent cx="0" cy="245745"/>
                      <wp:effectExtent l="0" t="0" r="19050" b="20955"/>
                      <wp:wrapNone/>
                      <wp:docPr id="57" name="Straight Connector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" o:spid="_x0000_s1026" style="position:absolute;z-index:251704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.45pt,-.05pt" to="42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>
              <w:t>$6</w:t>
            </w:r>
          </w:p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t>200</w:t>
            </w:r>
          </w:p>
        </w:tc>
        <w:tc>
          <w:tcPr>
            <w:tcW w:w="819" w:type="pct"/>
          </w:tcPr>
          <w:p w:rsidR="002D20BA" w:rsidRPr="00A63063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216534</wp:posOffset>
                      </wp:positionV>
                      <wp:extent cx="323850" cy="0"/>
                      <wp:effectExtent l="0" t="0" r="19050" b="19050"/>
                      <wp:wrapNone/>
                      <wp:docPr id="58" name="Straight Connector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23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8" o:spid="_x0000_s1026" style="position:absolute;z-index:251714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.8pt,17.05pt" to="72.3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13536" behindDoc="0" locked="0" layoutInCell="1" allowOverlap="1">
                      <wp:simplePos x="0" y="0"/>
                      <wp:positionH relativeFrom="column">
                        <wp:posOffset>594359</wp:posOffset>
                      </wp:positionH>
                      <wp:positionV relativeFrom="paragraph">
                        <wp:posOffset>6985</wp:posOffset>
                      </wp:positionV>
                      <wp:extent cx="0" cy="200025"/>
                      <wp:effectExtent l="0" t="0" r="19050" b="9525"/>
                      <wp:wrapNone/>
                      <wp:docPr id="59" name="Straight Connector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00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9" o:spid="_x0000_s1026" style="position:absolute;z-index:251713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46.8pt,.55pt" to="46.8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>
              <w:t>$8</w:t>
            </w:r>
          </w:p>
        </w:tc>
        <w:tc>
          <w:tcPr>
            <w:tcW w:w="819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t>600</w:t>
            </w:r>
          </w:p>
        </w:tc>
      </w:tr>
      <w:tr w:rsidR="002D20BA" w:rsidTr="007C2441">
        <w:tc>
          <w:tcPr>
            <w:tcW w:w="1357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63063">
              <w:t>3</w:t>
            </w:r>
          </w:p>
        </w:tc>
        <w:tc>
          <w:tcPr>
            <w:tcW w:w="625" w:type="pct"/>
          </w:tcPr>
          <w:p w:rsidR="002D20BA" w:rsidRPr="00A63063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241299</wp:posOffset>
                      </wp:positionV>
                      <wp:extent cx="247650" cy="0"/>
                      <wp:effectExtent l="0" t="0" r="19050" b="19050"/>
                      <wp:wrapNone/>
                      <wp:docPr id="60" name="Straight Connector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76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0" o:spid="_x0000_s1026" style="position:absolute;z-index:2517053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4.75pt,19pt" to="54.2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06368" behindDoc="0" locked="0" layoutInCell="1" allowOverlap="1">
                      <wp:simplePos x="0" y="0"/>
                      <wp:positionH relativeFrom="column">
                        <wp:posOffset>442594</wp:posOffset>
                      </wp:positionH>
                      <wp:positionV relativeFrom="paragraph">
                        <wp:posOffset>-1905</wp:posOffset>
                      </wp:positionV>
                      <wp:extent cx="0" cy="245745"/>
                      <wp:effectExtent l="0" t="0" r="19050" b="20955"/>
                      <wp:wrapNone/>
                      <wp:docPr id="61" name="Straight Connector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1" o:spid="_x0000_s1026" style="position:absolute;z-index:251706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4.85pt,-.15pt" to="34.8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>
              <w:t>$9</w:t>
            </w:r>
          </w:p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0" w:type="pct"/>
          </w:tcPr>
          <w:p w:rsidR="002D20BA" w:rsidRPr="00A63063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527685</wp:posOffset>
                      </wp:positionH>
                      <wp:positionV relativeFrom="paragraph">
                        <wp:posOffset>231774</wp:posOffset>
                      </wp:positionV>
                      <wp:extent cx="219075" cy="0"/>
                      <wp:effectExtent l="0" t="0" r="9525" b="19050"/>
                      <wp:wrapNone/>
                      <wp:docPr id="62" name="Straight Connector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2" o:spid="_x0000_s1026" style="position:absolute;z-index:251707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1.55pt,18.25pt" to="58.8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08416" behindDoc="0" locked="0" layoutInCell="1" allowOverlap="1">
                      <wp:simplePos x="0" y="0"/>
                      <wp:positionH relativeFrom="column">
                        <wp:posOffset>532129</wp:posOffset>
                      </wp:positionH>
                      <wp:positionV relativeFrom="paragraph">
                        <wp:posOffset>1905</wp:posOffset>
                      </wp:positionV>
                      <wp:extent cx="0" cy="245745"/>
                      <wp:effectExtent l="0" t="0" r="19050" b="20955"/>
                      <wp:wrapNone/>
                      <wp:docPr id="63" name="Straight Connector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3" o:spid="_x0000_s1026" style="position:absolute;z-index:251708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.9pt,.15pt" to="41.9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>
              <w:t>$4</w:t>
            </w:r>
          </w:p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0" w:type="pct"/>
          </w:tcPr>
          <w:p w:rsidR="002D20BA" w:rsidRPr="00A63063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203199</wp:posOffset>
                      </wp:positionV>
                      <wp:extent cx="228600" cy="0"/>
                      <wp:effectExtent l="0" t="0" r="19050" b="19050"/>
                      <wp:wrapNone/>
                      <wp:docPr id="597" name="Straight Connector 5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97" o:spid="_x0000_s1026" style="position:absolute;flip:y;z-index:251709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2.3pt,16pt" to="60.3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10464" behindDoc="0" locked="0" layoutInCell="1" allowOverlap="1">
                      <wp:simplePos x="0" y="0"/>
                      <wp:positionH relativeFrom="column">
                        <wp:posOffset>535304</wp:posOffset>
                      </wp:positionH>
                      <wp:positionV relativeFrom="paragraph">
                        <wp:posOffset>-9525</wp:posOffset>
                      </wp:positionV>
                      <wp:extent cx="0" cy="245745"/>
                      <wp:effectExtent l="0" t="0" r="19050" b="20955"/>
                      <wp:wrapNone/>
                      <wp:docPr id="697" name="Straight Connector 6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97" o:spid="_x0000_s1026" style="position:absolute;z-index:251710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.15pt,-.75pt" to="42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>
              <w:t>$4</w:t>
            </w:r>
          </w:p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t>100</w:t>
            </w:r>
          </w:p>
        </w:tc>
        <w:tc>
          <w:tcPr>
            <w:tcW w:w="819" w:type="pct"/>
          </w:tcPr>
          <w:p w:rsidR="002D20BA" w:rsidRPr="00A63063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203199</wp:posOffset>
                      </wp:positionV>
                      <wp:extent cx="304800" cy="0"/>
                      <wp:effectExtent l="0" t="0" r="19050" b="19050"/>
                      <wp:wrapNone/>
                      <wp:docPr id="699" name="Straight Connector 6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99" o:spid="_x0000_s1026" style="position:absolute;z-index:251715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.3pt,16pt" to="72.3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>
              <w:t>$7</w:t>
            </w:r>
          </w:p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t>200</w:t>
            </w:r>
          </w:p>
        </w:tc>
        <w:tc>
          <w:tcPr>
            <w:tcW w:w="819" w:type="pct"/>
            <w:tcBorders>
              <w:bottom w:val="single" w:sz="4" w:space="0" w:color="auto"/>
            </w:tcBorders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t>300</w:t>
            </w:r>
          </w:p>
        </w:tc>
      </w:tr>
      <w:tr w:rsidR="002D20BA" w:rsidTr="007C2441">
        <w:tc>
          <w:tcPr>
            <w:tcW w:w="1357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63063">
              <w:t>Demand</w:t>
            </w:r>
          </w:p>
        </w:tc>
        <w:tc>
          <w:tcPr>
            <w:tcW w:w="625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t>400</w:t>
            </w:r>
          </w:p>
        </w:tc>
        <w:tc>
          <w:tcPr>
            <w:tcW w:w="690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t>200</w:t>
            </w:r>
          </w:p>
        </w:tc>
        <w:tc>
          <w:tcPr>
            <w:tcW w:w="690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t>300</w:t>
            </w:r>
          </w:p>
        </w:tc>
        <w:tc>
          <w:tcPr>
            <w:tcW w:w="819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t>200</w:t>
            </w:r>
          </w:p>
        </w:tc>
        <w:tc>
          <w:tcPr>
            <w:tcW w:w="819" w:type="pct"/>
            <w:tcBorders>
              <w:bottom w:val="single" w:sz="4" w:space="0" w:color="auto"/>
            </w:tcBorders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t>1</w:t>
            </w:r>
            <w:r w:rsidR="007B1A5F">
              <w:rPr>
                <w:rFonts w:ascii="Times New Roman" w:hAnsi="Times New Roman" w:cs="Times New Roman"/>
              </w:rPr>
              <w:t>,</w:t>
            </w:r>
            <w:r>
              <w:t>100</w:t>
            </w:r>
          </w:p>
        </w:tc>
      </w:tr>
    </w:tbl>
    <w:p w:rsidR="002D20BA" w:rsidRDefault="002D20BA" w:rsidP="002D20BA">
      <w:pPr>
        <w:spacing w:after="0"/>
        <w:rPr>
          <w:bCs/>
        </w:rPr>
      </w:pPr>
      <w:r>
        <w:rPr>
          <w:bCs/>
        </w:rPr>
        <w:t>Allocating a shipment from 3 to X results in +$4</w:t>
      </w:r>
      <w:r w:rsidR="007B1A5F">
        <w:rPr>
          <w:bCs/>
        </w:rPr>
        <w:t xml:space="preserve"> </w:t>
      </w:r>
      <w:r>
        <w:rPr>
          <w:bCs/>
        </w:rPr>
        <w:t>+</w:t>
      </w:r>
      <w:r w:rsidR="007B1A5F">
        <w:rPr>
          <w:bCs/>
        </w:rPr>
        <w:t xml:space="preserve"> </w:t>
      </w:r>
      <w:r>
        <w:rPr>
          <w:bCs/>
        </w:rPr>
        <w:t>$6</w:t>
      </w:r>
      <w:r w:rsidR="007B1A5F">
        <w:rPr>
          <w:bCs/>
        </w:rPr>
        <w:t xml:space="preserve"> – </w:t>
      </w:r>
      <w:r>
        <w:rPr>
          <w:bCs/>
        </w:rPr>
        <w:t>$4</w:t>
      </w:r>
      <w:r w:rsidR="007B1A5F">
        <w:rPr>
          <w:bCs/>
        </w:rPr>
        <w:t xml:space="preserve"> – </w:t>
      </w:r>
      <w:r>
        <w:rPr>
          <w:bCs/>
        </w:rPr>
        <w:t>$7</w:t>
      </w:r>
      <w:r w:rsidR="007B1A5F">
        <w:rPr>
          <w:bCs/>
        </w:rPr>
        <w:t xml:space="preserve"> </w:t>
      </w:r>
      <w:r>
        <w:rPr>
          <w:bCs/>
        </w:rPr>
        <w:t>=</w:t>
      </w:r>
      <w:r w:rsidR="007B1A5F">
        <w:rPr>
          <w:bCs/>
        </w:rPr>
        <w:t xml:space="preserve"> </w:t>
      </w:r>
      <w:r>
        <w:rPr>
          <w:bCs/>
        </w:rPr>
        <w:t>-$1, which is an improvement. Shift 100 units from the 3Y allocation to the 3X path</w:t>
      </w:r>
      <w:r w:rsidR="007B1A5F">
        <w:rPr>
          <w:bCs/>
        </w:rPr>
        <w:t>,</w:t>
      </w:r>
      <w:r>
        <w:rPr>
          <w:bCs/>
        </w:rPr>
        <w:t xml:space="preserve"> and shift 100 units from the 2X route to the 2Y path. The improvement is $100</w:t>
      </w:r>
      <w:r w:rsidR="007B1A5F">
        <w:rPr>
          <w:bCs/>
        </w:rPr>
        <w:t>,</w:t>
      </w:r>
      <w:r>
        <w:rPr>
          <w:bCs/>
        </w:rPr>
        <w:t xml:space="preserve"> from $8,000 to $7,900.</w:t>
      </w:r>
    </w:p>
    <w:p w:rsidR="007B1A5F" w:rsidRDefault="00F55C5E" w:rsidP="002D20BA">
      <w:pPr>
        <w:spacing w:after="0"/>
        <w:rPr>
          <w:bCs/>
        </w:rPr>
      </w:pPr>
      <w:r>
        <w:rPr>
          <w:bCs/>
        </w:rPr>
        <w:t>Cognitive Domain: Comprehension</w:t>
      </w:r>
    </w:p>
    <w:p w:rsidR="002D20BA" w:rsidRDefault="00F55C5E" w:rsidP="002D20BA">
      <w:pPr>
        <w:spacing w:after="0"/>
        <w:rPr>
          <w:bCs/>
        </w:rPr>
      </w:pPr>
      <w:r>
        <w:rPr>
          <w:bCs/>
        </w:rPr>
        <w:t>Difficulty Level: Medium</w:t>
      </w:r>
    </w:p>
    <w:p w:rsidR="002D20BA" w:rsidRDefault="002D20BA" w:rsidP="002D20BA">
      <w:pPr>
        <w:spacing w:after="0"/>
        <w:rPr>
          <w:bCs/>
        </w:rPr>
      </w:pPr>
    </w:p>
    <w:p w:rsidR="002D20BA" w:rsidRDefault="002D20BA" w:rsidP="002D20BA">
      <w:pPr>
        <w:spacing w:after="0"/>
        <w:rPr>
          <w:bCs/>
        </w:rPr>
      </w:pPr>
      <w:r>
        <w:rPr>
          <w:bCs/>
        </w:rPr>
        <w:t xml:space="preserve">9. </w:t>
      </w:r>
    </w:p>
    <w:p w:rsidR="002D20BA" w:rsidRDefault="002D20BA" w:rsidP="002D20BA">
      <w:pPr>
        <w:spacing w:after="0"/>
        <w:rPr>
          <w:bCs/>
        </w:rPr>
      </w:pPr>
      <w:r w:rsidRPr="009F1F3A">
        <w:rPr>
          <w:bCs/>
          <w:position w:val="-134"/>
        </w:rPr>
        <w:object w:dxaOrig="8980" w:dyaOrig="27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pt;height:140.5pt" o:ole="">
            <v:imagedata r:id="rId9" o:title=""/>
          </v:shape>
          <o:OLEObject Type="Embed" ProgID="Equation.DSMT4" ShapeID="_x0000_i1025" DrawAspect="Content" ObjectID="_1548157459" r:id="rId10"/>
        </w:object>
      </w:r>
      <w:r>
        <w:rPr>
          <w:bCs/>
        </w:rPr>
        <w:t xml:space="preserve"> </w:t>
      </w:r>
    </w:p>
    <w:p w:rsidR="002D20BA" w:rsidRDefault="002D20BA" w:rsidP="002D20BA">
      <w:pPr>
        <w:spacing w:after="0"/>
        <w:rPr>
          <w:bCs/>
        </w:rPr>
      </w:pPr>
      <w:r>
        <w:rPr>
          <w:bCs/>
        </w:rPr>
        <w:t>All variables ≥0</w:t>
      </w:r>
    </w:p>
    <w:p w:rsidR="007B1A5F" w:rsidRDefault="00F55C5E" w:rsidP="002D20BA">
      <w:pPr>
        <w:spacing w:after="0"/>
        <w:rPr>
          <w:bCs/>
        </w:rPr>
      </w:pPr>
      <w:r>
        <w:rPr>
          <w:bCs/>
        </w:rPr>
        <w:t>Cognitive Domain: Analysis</w:t>
      </w:r>
    </w:p>
    <w:p w:rsidR="002D20BA" w:rsidRDefault="00F55C5E" w:rsidP="002D20BA">
      <w:pPr>
        <w:spacing w:after="0"/>
        <w:rPr>
          <w:bCs/>
        </w:rPr>
      </w:pPr>
      <w:r>
        <w:rPr>
          <w:bCs/>
        </w:rPr>
        <w:t>Difficulty Level: Medium</w:t>
      </w:r>
    </w:p>
    <w:p w:rsidR="007B1A5F" w:rsidRDefault="007B1A5F" w:rsidP="002D20BA">
      <w:pPr>
        <w:spacing w:after="0"/>
        <w:rPr>
          <w:bCs/>
        </w:rPr>
      </w:pPr>
    </w:p>
    <w:p w:rsidR="007B1A5F" w:rsidRDefault="002D20BA" w:rsidP="002D20BA">
      <w:pPr>
        <w:spacing w:after="0"/>
        <w:rPr>
          <w:bCs/>
        </w:rPr>
      </w:pPr>
      <w:r>
        <w:rPr>
          <w:bCs/>
        </w:rPr>
        <w:lastRenderedPageBreak/>
        <w:t>10.</w:t>
      </w:r>
      <w:r w:rsidRPr="009F1F3A">
        <w:rPr>
          <w:bCs/>
        </w:rPr>
        <w:t xml:space="preserve"> </w:t>
      </w:r>
      <w:r w:rsidRPr="009F1F3A">
        <w:rPr>
          <w:bCs/>
          <w:position w:val="-150"/>
        </w:rPr>
        <w:object w:dxaOrig="9300" w:dyaOrig="3159">
          <v:shape id="_x0000_i1026" type="#_x0000_t75" style="width:465pt;height:158.5pt" o:ole="">
            <v:imagedata r:id="rId11" o:title=""/>
          </v:shape>
          <o:OLEObject Type="Embed" ProgID="Equation.DSMT4" ShapeID="_x0000_i1026" DrawAspect="Content" ObjectID="_1548157460" r:id="rId12"/>
        </w:object>
      </w:r>
      <w:r w:rsidR="00F55C5E">
        <w:rPr>
          <w:bCs/>
        </w:rPr>
        <w:t>Cognitive Domain: Analysis</w:t>
      </w:r>
    </w:p>
    <w:p w:rsidR="002D20BA" w:rsidRDefault="00F55C5E" w:rsidP="002D20BA">
      <w:pPr>
        <w:spacing w:after="0"/>
        <w:rPr>
          <w:bCs/>
        </w:rPr>
      </w:pPr>
      <w:r>
        <w:rPr>
          <w:bCs/>
        </w:rPr>
        <w:t>Difficulty Level: Medium</w:t>
      </w:r>
    </w:p>
    <w:p w:rsidR="002D20BA" w:rsidRDefault="002D20BA" w:rsidP="002D20BA">
      <w:pPr>
        <w:spacing w:after="0"/>
        <w:rPr>
          <w:bCs/>
        </w:rPr>
      </w:pPr>
    </w:p>
    <w:p w:rsidR="002D20BA" w:rsidRDefault="002D20BA" w:rsidP="002D20BA">
      <w:pPr>
        <w:spacing w:after="0"/>
        <w:rPr>
          <w:bCs/>
        </w:rPr>
      </w:pPr>
      <w:r>
        <w:rPr>
          <w:bCs/>
        </w:rPr>
        <w:t>11. A Cleveland plant has an optimal system cost of $37,400</w:t>
      </w:r>
      <w:r w:rsidR="007B1A5F">
        <w:rPr>
          <w:bCs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16"/>
        <w:gridCol w:w="1532"/>
        <w:gridCol w:w="1537"/>
        <w:gridCol w:w="1537"/>
        <w:gridCol w:w="1548"/>
        <w:gridCol w:w="1546"/>
      </w:tblGrid>
      <w:tr w:rsidR="002D20BA" w:rsidTr="007C2441">
        <w:tc>
          <w:tcPr>
            <w:tcW w:w="822" w:type="pct"/>
            <w:tcBorders>
              <w:top w:val="nil"/>
              <w:left w:val="nil"/>
            </w:tcBorders>
          </w:tcPr>
          <w:p w:rsidR="002D20BA" w:rsidRPr="00A63063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  <w:tc>
          <w:tcPr>
            <w:tcW w:w="2499" w:type="pct"/>
            <w:gridSpan w:val="3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Warehouse</w:t>
            </w:r>
          </w:p>
        </w:tc>
        <w:tc>
          <w:tcPr>
            <w:tcW w:w="840" w:type="pct"/>
          </w:tcPr>
          <w:p w:rsidR="002D20BA" w:rsidRPr="00A63063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  <w:tc>
          <w:tcPr>
            <w:tcW w:w="840" w:type="pct"/>
            <w:tcBorders>
              <w:top w:val="nil"/>
              <w:right w:val="nil"/>
            </w:tcBorders>
          </w:tcPr>
          <w:p w:rsidR="002D20BA" w:rsidRPr="00A63063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</w:tr>
      <w:tr w:rsidR="002D20BA" w:rsidTr="007C2441">
        <w:tc>
          <w:tcPr>
            <w:tcW w:w="822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Plant</w:t>
            </w:r>
          </w:p>
        </w:tc>
        <w:tc>
          <w:tcPr>
            <w:tcW w:w="831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Boston</w:t>
            </w:r>
          </w:p>
        </w:tc>
        <w:tc>
          <w:tcPr>
            <w:tcW w:w="834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Tucson</w:t>
            </w:r>
          </w:p>
        </w:tc>
        <w:tc>
          <w:tcPr>
            <w:tcW w:w="834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Denver</w:t>
            </w:r>
          </w:p>
        </w:tc>
        <w:tc>
          <w:tcPr>
            <w:tcW w:w="840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Dummy</w:t>
            </w:r>
          </w:p>
        </w:tc>
        <w:tc>
          <w:tcPr>
            <w:tcW w:w="840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Capacity</w:t>
            </w:r>
          </w:p>
        </w:tc>
      </w:tr>
      <w:tr w:rsidR="002D20BA" w:rsidRPr="007B1A5F" w:rsidTr="007C2441">
        <w:tc>
          <w:tcPr>
            <w:tcW w:w="822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Chicago</w:t>
            </w:r>
          </w:p>
        </w:tc>
        <w:tc>
          <w:tcPr>
            <w:tcW w:w="831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834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834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190</w:t>
            </w:r>
          </w:p>
        </w:tc>
        <w:tc>
          <w:tcPr>
            <w:tcW w:w="840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840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200</w:t>
            </w:r>
          </w:p>
        </w:tc>
      </w:tr>
      <w:tr w:rsidR="002D20BA" w:rsidRPr="007B1A5F" w:rsidTr="007C2441">
        <w:tc>
          <w:tcPr>
            <w:tcW w:w="822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Baton Rouge</w:t>
            </w:r>
          </w:p>
        </w:tc>
        <w:tc>
          <w:tcPr>
            <w:tcW w:w="831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834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110</w:t>
            </w:r>
          </w:p>
        </w:tc>
        <w:tc>
          <w:tcPr>
            <w:tcW w:w="834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840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40</w:t>
            </w:r>
          </w:p>
        </w:tc>
        <w:tc>
          <w:tcPr>
            <w:tcW w:w="840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150</w:t>
            </w:r>
          </w:p>
        </w:tc>
      </w:tr>
      <w:tr w:rsidR="002D20BA" w:rsidRPr="007B1A5F" w:rsidTr="007C2441">
        <w:tc>
          <w:tcPr>
            <w:tcW w:w="822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Cleveland</w:t>
            </w:r>
          </w:p>
        </w:tc>
        <w:tc>
          <w:tcPr>
            <w:tcW w:w="831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160</w:t>
            </w:r>
          </w:p>
        </w:tc>
        <w:tc>
          <w:tcPr>
            <w:tcW w:w="834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140</w:t>
            </w:r>
          </w:p>
        </w:tc>
        <w:tc>
          <w:tcPr>
            <w:tcW w:w="834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840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840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300</w:t>
            </w:r>
          </w:p>
        </w:tc>
      </w:tr>
      <w:tr w:rsidR="002D20BA" w:rsidRPr="007B1A5F" w:rsidTr="007C2441">
        <w:tc>
          <w:tcPr>
            <w:tcW w:w="822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Demand</w:t>
            </w:r>
          </w:p>
        </w:tc>
        <w:tc>
          <w:tcPr>
            <w:tcW w:w="831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160</w:t>
            </w:r>
          </w:p>
        </w:tc>
        <w:tc>
          <w:tcPr>
            <w:tcW w:w="834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250</w:t>
            </w:r>
          </w:p>
        </w:tc>
        <w:tc>
          <w:tcPr>
            <w:tcW w:w="834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190</w:t>
            </w:r>
          </w:p>
        </w:tc>
        <w:tc>
          <w:tcPr>
            <w:tcW w:w="840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50</w:t>
            </w:r>
          </w:p>
        </w:tc>
        <w:tc>
          <w:tcPr>
            <w:tcW w:w="840" w:type="pct"/>
          </w:tcPr>
          <w:p w:rsidR="002D20BA" w:rsidRPr="007B1A5F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</w:tbl>
    <w:p w:rsidR="002D20BA" w:rsidRPr="007B1A5F" w:rsidRDefault="002D20BA" w:rsidP="002D20BA">
      <w:pPr>
        <w:spacing w:after="0"/>
        <w:rPr>
          <w:bCs/>
        </w:rPr>
      </w:pPr>
    </w:p>
    <w:p w:rsidR="002D20BA" w:rsidRPr="007B1A5F" w:rsidRDefault="00A351AE" w:rsidP="002D20BA">
      <w:pPr>
        <w:spacing w:after="0"/>
        <w:rPr>
          <w:bCs/>
        </w:rPr>
      </w:pPr>
      <w:r>
        <w:rPr>
          <w:bCs/>
        </w:rPr>
        <w:t>An Atlanta plant has an optimal system cost of $43,600; Hari should choose Cleveland.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16"/>
        <w:gridCol w:w="1532"/>
        <w:gridCol w:w="1537"/>
        <w:gridCol w:w="1537"/>
        <w:gridCol w:w="1548"/>
        <w:gridCol w:w="1546"/>
      </w:tblGrid>
      <w:tr w:rsidR="002D20BA" w:rsidRPr="007B1A5F" w:rsidTr="007C2441">
        <w:tc>
          <w:tcPr>
            <w:tcW w:w="822" w:type="pct"/>
            <w:tcBorders>
              <w:top w:val="nil"/>
              <w:left w:val="nil"/>
            </w:tcBorders>
          </w:tcPr>
          <w:p w:rsidR="002D20BA" w:rsidRPr="00A63063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  <w:tc>
          <w:tcPr>
            <w:tcW w:w="2499" w:type="pct"/>
            <w:gridSpan w:val="3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Warehouse</w:t>
            </w:r>
          </w:p>
        </w:tc>
        <w:tc>
          <w:tcPr>
            <w:tcW w:w="840" w:type="pct"/>
          </w:tcPr>
          <w:p w:rsidR="002D20BA" w:rsidRPr="00A63063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  <w:tc>
          <w:tcPr>
            <w:tcW w:w="839" w:type="pct"/>
            <w:tcBorders>
              <w:top w:val="nil"/>
              <w:right w:val="nil"/>
            </w:tcBorders>
          </w:tcPr>
          <w:p w:rsidR="002D20BA" w:rsidRPr="00A63063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</w:tr>
      <w:tr w:rsidR="002D20BA" w:rsidRPr="007B1A5F" w:rsidTr="007C2441">
        <w:tc>
          <w:tcPr>
            <w:tcW w:w="822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Plant</w:t>
            </w:r>
          </w:p>
        </w:tc>
        <w:tc>
          <w:tcPr>
            <w:tcW w:w="831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Boston</w:t>
            </w:r>
          </w:p>
        </w:tc>
        <w:tc>
          <w:tcPr>
            <w:tcW w:w="834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Tucson</w:t>
            </w:r>
          </w:p>
        </w:tc>
        <w:tc>
          <w:tcPr>
            <w:tcW w:w="834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Denver</w:t>
            </w:r>
          </w:p>
        </w:tc>
        <w:tc>
          <w:tcPr>
            <w:tcW w:w="840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Dummy</w:t>
            </w:r>
          </w:p>
        </w:tc>
        <w:tc>
          <w:tcPr>
            <w:tcW w:w="839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Capacity</w:t>
            </w:r>
          </w:p>
        </w:tc>
      </w:tr>
      <w:tr w:rsidR="002D20BA" w:rsidRPr="007B1A5F" w:rsidTr="007C2441">
        <w:tc>
          <w:tcPr>
            <w:tcW w:w="822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Chicago</w:t>
            </w:r>
          </w:p>
        </w:tc>
        <w:tc>
          <w:tcPr>
            <w:tcW w:w="831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834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834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190</w:t>
            </w:r>
          </w:p>
        </w:tc>
        <w:tc>
          <w:tcPr>
            <w:tcW w:w="840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839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200</w:t>
            </w:r>
          </w:p>
        </w:tc>
      </w:tr>
      <w:tr w:rsidR="002D20BA" w:rsidRPr="007B1A5F" w:rsidTr="007C2441">
        <w:tc>
          <w:tcPr>
            <w:tcW w:w="822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Baton Rouge</w:t>
            </w:r>
          </w:p>
        </w:tc>
        <w:tc>
          <w:tcPr>
            <w:tcW w:w="831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834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110</w:t>
            </w:r>
          </w:p>
        </w:tc>
        <w:tc>
          <w:tcPr>
            <w:tcW w:w="834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840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40</w:t>
            </w:r>
          </w:p>
        </w:tc>
        <w:tc>
          <w:tcPr>
            <w:tcW w:w="839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150</w:t>
            </w:r>
          </w:p>
        </w:tc>
      </w:tr>
      <w:tr w:rsidR="002D20BA" w:rsidRPr="007B1A5F" w:rsidTr="007C2441">
        <w:tc>
          <w:tcPr>
            <w:tcW w:w="822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lastRenderedPageBreak/>
              <w:t>Atlanta</w:t>
            </w:r>
          </w:p>
        </w:tc>
        <w:tc>
          <w:tcPr>
            <w:tcW w:w="831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160</w:t>
            </w:r>
          </w:p>
        </w:tc>
        <w:tc>
          <w:tcPr>
            <w:tcW w:w="834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140</w:t>
            </w:r>
          </w:p>
        </w:tc>
        <w:tc>
          <w:tcPr>
            <w:tcW w:w="834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840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839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300</w:t>
            </w:r>
          </w:p>
        </w:tc>
      </w:tr>
      <w:tr w:rsidR="002D20BA" w:rsidRPr="007B1A5F" w:rsidTr="007C2441">
        <w:tc>
          <w:tcPr>
            <w:tcW w:w="822" w:type="pct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Demand</w:t>
            </w:r>
          </w:p>
        </w:tc>
        <w:tc>
          <w:tcPr>
            <w:tcW w:w="831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160</w:t>
            </w:r>
          </w:p>
        </w:tc>
        <w:tc>
          <w:tcPr>
            <w:tcW w:w="834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250</w:t>
            </w:r>
          </w:p>
        </w:tc>
        <w:tc>
          <w:tcPr>
            <w:tcW w:w="834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190</w:t>
            </w:r>
          </w:p>
        </w:tc>
        <w:tc>
          <w:tcPr>
            <w:tcW w:w="840" w:type="pct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bCs/>
                <w:szCs w:val="24"/>
              </w:rPr>
              <w:t>50</w:t>
            </w:r>
          </w:p>
        </w:tc>
        <w:tc>
          <w:tcPr>
            <w:tcW w:w="839" w:type="pct"/>
          </w:tcPr>
          <w:p w:rsidR="002D20BA" w:rsidRPr="007B1A5F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</w:tbl>
    <w:p w:rsidR="007B1A5F" w:rsidRDefault="00A351AE" w:rsidP="002D20BA">
      <w:pPr>
        <w:spacing w:after="0"/>
        <w:rPr>
          <w:bCs/>
        </w:rPr>
      </w:pPr>
      <w:r>
        <w:rPr>
          <w:bCs/>
        </w:rPr>
        <w:t>Cognitive Domain: Analysis</w:t>
      </w:r>
    </w:p>
    <w:p w:rsidR="002D20BA" w:rsidRPr="007B1A5F" w:rsidRDefault="00A351AE" w:rsidP="002D20BA">
      <w:pPr>
        <w:spacing w:after="0"/>
        <w:rPr>
          <w:bCs/>
        </w:rPr>
      </w:pPr>
      <w:r>
        <w:rPr>
          <w:bCs/>
        </w:rPr>
        <w:t>Difficulty Level: Medium</w:t>
      </w:r>
    </w:p>
    <w:p w:rsidR="002D20BA" w:rsidRPr="007B1A5F" w:rsidRDefault="002D20BA" w:rsidP="002D20BA">
      <w:pPr>
        <w:spacing w:after="0"/>
        <w:rPr>
          <w:bCs/>
        </w:rPr>
      </w:pPr>
    </w:p>
    <w:p w:rsidR="002D20BA" w:rsidRPr="007B1A5F" w:rsidRDefault="00A351AE" w:rsidP="002D20BA">
      <w:pPr>
        <w:spacing w:after="0"/>
        <w:rPr>
          <w:bCs/>
        </w:rPr>
      </w:pPr>
      <w:r>
        <w:rPr>
          <w:bCs/>
        </w:rPr>
        <w:t>12.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176"/>
        <w:gridCol w:w="999"/>
        <w:gridCol w:w="1999"/>
        <w:gridCol w:w="2271"/>
        <w:gridCol w:w="2000"/>
      </w:tblGrid>
      <w:tr w:rsidR="002D20BA" w:rsidRPr="007B1A5F" w:rsidTr="007C2441">
        <w:trPr>
          <w:trHeight w:val="420"/>
        </w:trPr>
        <w:tc>
          <w:tcPr>
            <w:tcW w:w="0" w:type="auto"/>
            <w:noWrap/>
            <w:hideMark/>
          </w:tcPr>
          <w:p w:rsidR="002D20BA" w:rsidRPr="00A63063" w:rsidRDefault="0056634A" w:rsidP="007C2441">
            <w:pPr>
              <w:pStyle w:val="ListParagraph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bCs/>
                <w:i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16510</wp:posOffset>
                      </wp:positionV>
                      <wp:extent cx="1314450" cy="685800"/>
                      <wp:effectExtent l="0" t="0" r="19050" b="19050"/>
                      <wp:wrapNone/>
                      <wp:docPr id="700" name="Straight Connector 7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14450" cy="6858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00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1.3pt" to="97.85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A63063">
              <w:rPr>
                <w:bCs/>
                <w:i/>
                <w:szCs w:val="24"/>
              </w:rPr>
              <w:t>To</w:t>
            </w:r>
          </w:p>
          <w:p w:rsidR="002D20BA" w:rsidRPr="00A63063" w:rsidRDefault="002D20BA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From</w:t>
            </w:r>
          </w:p>
          <w:p w:rsidR="002D20BA" w:rsidRPr="00A63063" w:rsidRDefault="002D20BA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  <w:tc>
          <w:tcPr>
            <w:tcW w:w="999" w:type="dxa"/>
            <w:noWrap/>
            <w:hideMark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Erie</w:t>
            </w:r>
          </w:p>
        </w:tc>
        <w:tc>
          <w:tcPr>
            <w:tcW w:w="1999" w:type="dxa"/>
            <w:noWrap/>
            <w:hideMark/>
          </w:tcPr>
          <w:p w:rsidR="002D20BA" w:rsidRPr="00A63063" w:rsidRDefault="00A351AE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Franklin</w:t>
            </w:r>
          </w:p>
        </w:tc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Venango</w:t>
            </w:r>
          </w:p>
        </w:tc>
        <w:tc>
          <w:tcPr>
            <w:tcW w:w="2000" w:type="dxa"/>
          </w:tcPr>
          <w:p w:rsidR="002D20BA" w:rsidRPr="00132EA8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 xml:space="preserve">Supply </w:t>
            </w:r>
            <w:r w:rsidRPr="00132EA8">
              <w:rPr>
                <w:bCs/>
                <w:i/>
              </w:rPr>
              <w:t>A</w:t>
            </w:r>
            <w:r w:rsidRPr="00132EA8">
              <w:rPr>
                <w:bCs/>
                <w:i/>
              </w:rPr>
              <w:t>vailable</w:t>
            </w:r>
          </w:p>
        </w:tc>
      </w:tr>
      <w:tr w:rsidR="002D20BA" w:rsidRPr="007B1A5F" w:rsidTr="007C2441">
        <w:trPr>
          <w:trHeight w:val="420"/>
        </w:trPr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  <w:iCs/>
              </w:rPr>
            </w:pPr>
            <w:r w:rsidRPr="00A63063">
              <w:rPr>
                <w:bCs/>
                <w:iCs/>
              </w:rPr>
              <w:t xml:space="preserve">Energy </w:t>
            </w:r>
            <w:r w:rsidR="007B1A5F">
              <w:rPr>
                <w:rFonts w:ascii="Times New Roman" w:hAnsi="Times New Roman" w:cs="Times New Roman"/>
                <w:bCs/>
                <w:iCs/>
              </w:rPr>
              <w:t>e</w:t>
            </w:r>
            <w:r w:rsidRPr="00A63063">
              <w:rPr>
                <w:bCs/>
                <w:iCs/>
              </w:rPr>
              <w:t>fficient</w:t>
            </w:r>
          </w:p>
        </w:tc>
        <w:tc>
          <w:tcPr>
            <w:tcW w:w="999" w:type="dxa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ind w:left="80" w:firstLine="100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999" w:type="dxa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0" w:type="auto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400</w:t>
            </w:r>
          </w:p>
        </w:tc>
        <w:tc>
          <w:tcPr>
            <w:tcW w:w="2000" w:type="dxa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400</w:t>
            </w:r>
          </w:p>
        </w:tc>
      </w:tr>
      <w:tr w:rsidR="002D20BA" w:rsidRPr="007B1A5F" w:rsidTr="007C2441">
        <w:trPr>
          <w:trHeight w:val="420"/>
        </w:trPr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  <w:iCs/>
              </w:rPr>
            </w:pPr>
            <w:r w:rsidRPr="00A63063">
              <w:rPr>
                <w:bCs/>
                <w:iCs/>
              </w:rPr>
              <w:t xml:space="preserve">Northeast </w:t>
            </w:r>
            <w:r w:rsidR="007B1A5F">
              <w:rPr>
                <w:rFonts w:ascii="Times New Roman" w:hAnsi="Times New Roman" w:cs="Times New Roman"/>
                <w:bCs/>
                <w:iCs/>
              </w:rPr>
              <w:t>g</w:t>
            </w:r>
            <w:r w:rsidRPr="00A63063">
              <w:rPr>
                <w:bCs/>
                <w:iCs/>
              </w:rPr>
              <w:t>as</w:t>
            </w:r>
          </w:p>
        </w:tc>
        <w:tc>
          <w:tcPr>
            <w:tcW w:w="999" w:type="dxa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ind w:left="80" w:firstLine="100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999" w:type="dxa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350</w:t>
            </w:r>
          </w:p>
        </w:tc>
        <w:tc>
          <w:tcPr>
            <w:tcW w:w="0" w:type="auto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2000" w:type="dxa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350</w:t>
            </w:r>
          </w:p>
        </w:tc>
      </w:tr>
      <w:tr w:rsidR="002D20BA" w:rsidRPr="007B1A5F" w:rsidTr="007C2441">
        <w:trPr>
          <w:trHeight w:val="420"/>
        </w:trPr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  <w:iCs/>
              </w:rPr>
            </w:pPr>
            <w:r w:rsidRPr="00A63063">
              <w:rPr>
                <w:bCs/>
                <w:iCs/>
              </w:rPr>
              <w:t xml:space="preserve">Western </w:t>
            </w:r>
            <w:r w:rsidR="007B1A5F">
              <w:rPr>
                <w:rFonts w:ascii="Times New Roman" w:hAnsi="Times New Roman" w:cs="Times New Roman"/>
                <w:bCs/>
                <w:iCs/>
              </w:rPr>
              <w:t>g</w:t>
            </w:r>
            <w:r w:rsidRPr="00A63063">
              <w:rPr>
                <w:bCs/>
                <w:iCs/>
              </w:rPr>
              <w:t>as</w:t>
            </w:r>
          </w:p>
        </w:tc>
        <w:tc>
          <w:tcPr>
            <w:tcW w:w="999" w:type="dxa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ind w:left="80" w:firstLine="100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500</w:t>
            </w:r>
          </w:p>
        </w:tc>
        <w:tc>
          <w:tcPr>
            <w:tcW w:w="1999" w:type="dxa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0" w:type="auto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500</w:t>
            </w:r>
          </w:p>
        </w:tc>
      </w:tr>
      <w:tr w:rsidR="002D20BA" w:rsidRPr="007B1A5F" w:rsidTr="007C2441">
        <w:trPr>
          <w:trHeight w:val="420"/>
        </w:trPr>
        <w:tc>
          <w:tcPr>
            <w:tcW w:w="0" w:type="auto"/>
            <w:noWrap/>
          </w:tcPr>
          <w:p w:rsidR="002D20BA" w:rsidRPr="00132EA8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 xml:space="preserve">Dummy </w:t>
            </w:r>
            <w:r w:rsidR="007B1A5F">
              <w:rPr>
                <w:rFonts w:ascii="Times New Roman" w:hAnsi="Times New Roman" w:cs="Times New Roman"/>
                <w:bCs/>
              </w:rPr>
              <w:t>g</w:t>
            </w:r>
            <w:r w:rsidRPr="00132EA8">
              <w:rPr>
                <w:bCs/>
              </w:rPr>
              <w:t>as</w:t>
            </w:r>
          </w:p>
        </w:tc>
        <w:tc>
          <w:tcPr>
            <w:tcW w:w="999" w:type="dxa"/>
            <w:noWrap/>
          </w:tcPr>
          <w:p w:rsidR="002D20BA" w:rsidRPr="00132EA8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99" w:type="dxa"/>
            <w:noWrap/>
          </w:tcPr>
          <w:p w:rsidR="002D20BA" w:rsidRPr="00132EA8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32EA8">
              <w:rPr>
                <w:bCs/>
                <w:szCs w:val="24"/>
              </w:rPr>
              <w:t>50</w:t>
            </w:r>
          </w:p>
        </w:tc>
        <w:tc>
          <w:tcPr>
            <w:tcW w:w="0" w:type="auto"/>
            <w:noWrap/>
          </w:tcPr>
          <w:p w:rsidR="002D20BA" w:rsidRPr="00132EA8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2000" w:type="dxa"/>
            <w:tcBorders>
              <w:bottom w:val="nil"/>
              <w:right w:val="nil"/>
            </w:tcBorders>
          </w:tcPr>
          <w:p w:rsidR="002D20BA" w:rsidRPr="00132EA8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32EA8">
              <w:rPr>
                <w:bCs/>
                <w:szCs w:val="24"/>
              </w:rPr>
              <w:t>50</w:t>
            </w:r>
          </w:p>
        </w:tc>
      </w:tr>
      <w:tr w:rsidR="002D20BA" w:rsidRPr="007B1A5F" w:rsidTr="007C2441">
        <w:trPr>
          <w:trHeight w:val="420"/>
        </w:trPr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 xml:space="preserve">Demand </w:t>
            </w:r>
          </w:p>
        </w:tc>
        <w:tc>
          <w:tcPr>
            <w:tcW w:w="999" w:type="dxa"/>
            <w:noWrap/>
            <w:hideMark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500</w:t>
            </w:r>
          </w:p>
        </w:tc>
        <w:tc>
          <w:tcPr>
            <w:tcW w:w="1999" w:type="dxa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400</w:t>
            </w:r>
          </w:p>
        </w:tc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400</w:t>
            </w:r>
          </w:p>
        </w:tc>
        <w:tc>
          <w:tcPr>
            <w:tcW w:w="2000" w:type="dxa"/>
            <w:tcBorders>
              <w:bottom w:val="nil"/>
              <w:right w:val="nil"/>
            </w:tcBorders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</w:tbl>
    <w:p w:rsidR="002D20BA" w:rsidRPr="007B1A5F" w:rsidRDefault="00A351AE" w:rsidP="002D20BA">
      <w:pPr>
        <w:spacing w:after="0"/>
        <w:rPr>
          <w:bCs/>
        </w:rPr>
      </w:pPr>
      <w:r>
        <w:rPr>
          <w:bCs/>
        </w:rPr>
        <w:t>A dummy supply source is needed to balance supply and demand. The total cost is $20,850.</w:t>
      </w:r>
    </w:p>
    <w:p w:rsidR="007B1A5F" w:rsidRDefault="00A351AE" w:rsidP="002D20BA">
      <w:pPr>
        <w:spacing w:after="0"/>
        <w:rPr>
          <w:bCs/>
        </w:rPr>
      </w:pPr>
      <w:r>
        <w:rPr>
          <w:bCs/>
        </w:rPr>
        <w:t>Cognitive Domain: Comprehension</w:t>
      </w:r>
    </w:p>
    <w:p w:rsidR="002D20BA" w:rsidRPr="007B1A5F" w:rsidRDefault="00A351AE" w:rsidP="002D20BA">
      <w:pPr>
        <w:spacing w:after="0"/>
        <w:rPr>
          <w:bCs/>
        </w:rPr>
      </w:pPr>
      <w:r>
        <w:rPr>
          <w:bCs/>
        </w:rPr>
        <w:t>Difficulty Level: Medium</w:t>
      </w:r>
    </w:p>
    <w:p w:rsidR="002D20BA" w:rsidRPr="007B1A5F" w:rsidRDefault="002D20BA" w:rsidP="002D20BA">
      <w:pPr>
        <w:spacing w:after="0"/>
        <w:rPr>
          <w:bCs/>
        </w:rPr>
      </w:pPr>
    </w:p>
    <w:p w:rsidR="002D20BA" w:rsidRPr="007B1A5F" w:rsidRDefault="00A351AE" w:rsidP="002D20BA">
      <w:pPr>
        <w:spacing w:after="0"/>
        <w:rPr>
          <w:bCs/>
        </w:rPr>
      </w:pPr>
      <w:r>
        <w:rPr>
          <w:bCs/>
        </w:rPr>
        <w:t>13.</w:t>
      </w:r>
    </w:p>
    <w:tbl>
      <w:tblPr>
        <w:tblStyle w:val="TableGrid"/>
        <w:tblW w:w="9847" w:type="dxa"/>
        <w:tblLook w:val="04A0" w:firstRow="1" w:lastRow="0" w:firstColumn="1" w:lastColumn="0" w:noHBand="0" w:noVBand="1"/>
      </w:tblPr>
      <w:tblGrid>
        <w:gridCol w:w="1981"/>
        <w:gridCol w:w="1574"/>
        <w:gridCol w:w="1573"/>
        <w:gridCol w:w="1573"/>
        <w:gridCol w:w="1573"/>
        <w:gridCol w:w="1573"/>
      </w:tblGrid>
      <w:tr w:rsidR="002D20BA" w:rsidRPr="007B1A5F" w:rsidTr="00A63063">
        <w:trPr>
          <w:trHeight w:val="417"/>
        </w:trPr>
        <w:tc>
          <w:tcPr>
            <w:tcW w:w="0" w:type="auto"/>
            <w:noWrap/>
            <w:hideMark/>
          </w:tcPr>
          <w:p w:rsidR="002D20BA" w:rsidRPr="00A63063" w:rsidRDefault="0056634A" w:rsidP="007C2441">
            <w:pPr>
              <w:pStyle w:val="ListParagraph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bCs/>
                <w:i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3B7F6CC" wp14:editId="1383B5B9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16510</wp:posOffset>
                      </wp:positionV>
                      <wp:extent cx="1247775" cy="685800"/>
                      <wp:effectExtent l="0" t="0" r="28575" b="19050"/>
                      <wp:wrapNone/>
                      <wp:docPr id="701" name="Straight Connector 7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247775" cy="6858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01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1.3pt" to="92.6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A63063">
              <w:rPr>
                <w:bCs/>
                <w:i/>
                <w:szCs w:val="24"/>
              </w:rPr>
              <w:t>To</w:t>
            </w:r>
          </w:p>
          <w:p w:rsidR="002D20BA" w:rsidRPr="00A63063" w:rsidRDefault="002D20BA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From</w:t>
            </w:r>
          </w:p>
          <w:p w:rsidR="002D20BA" w:rsidRPr="00A63063" w:rsidRDefault="002D20BA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Buffalo</w:t>
            </w:r>
          </w:p>
        </w:tc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Atlanta</w:t>
            </w:r>
          </w:p>
        </w:tc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New Orleans</w:t>
            </w:r>
          </w:p>
        </w:tc>
        <w:tc>
          <w:tcPr>
            <w:tcW w:w="0" w:type="auto"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Seattle</w:t>
            </w:r>
          </w:p>
        </w:tc>
        <w:tc>
          <w:tcPr>
            <w:tcW w:w="0" w:type="auto"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Capacity</w:t>
            </w:r>
          </w:p>
        </w:tc>
      </w:tr>
      <w:tr w:rsidR="002D20BA" w:rsidRPr="007B1A5F" w:rsidTr="00A63063">
        <w:trPr>
          <w:trHeight w:val="417"/>
        </w:trPr>
        <w:tc>
          <w:tcPr>
            <w:tcW w:w="0" w:type="auto"/>
            <w:noWrap/>
            <w:hideMark/>
          </w:tcPr>
          <w:p w:rsidR="009342CD" w:rsidRPr="00A63063" w:rsidRDefault="00A351AE" w:rsidP="00A63063">
            <w:pPr>
              <w:spacing w:after="0" w:line="480" w:lineRule="auto"/>
              <w:rPr>
                <w:rFonts w:ascii="Times New Roman" w:hAnsi="Times New Roman" w:cs="Times New Roman"/>
                <w:bCs/>
                <w:iCs/>
              </w:rPr>
            </w:pPr>
            <w:r w:rsidRPr="00A63063">
              <w:rPr>
                <w:bCs/>
                <w:iCs/>
              </w:rPr>
              <w:t>Colorado Springs</w:t>
            </w:r>
          </w:p>
        </w:tc>
        <w:tc>
          <w:tcPr>
            <w:tcW w:w="0" w:type="auto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1,500</w:t>
            </w:r>
          </w:p>
        </w:tc>
        <w:tc>
          <w:tcPr>
            <w:tcW w:w="0" w:type="auto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2,500</w:t>
            </w:r>
          </w:p>
        </w:tc>
        <w:tc>
          <w:tcPr>
            <w:tcW w:w="0" w:type="auto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0" w:type="auto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500</w:t>
            </w:r>
          </w:p>
        </w:tc>
        <w:tc>
          <w:tcPr>
            <w:tcW w:w="0" w:type="auto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</w:t>
            </w:r>
            <w:r w:rsidR="007B1A5F">
              <w:rPr>
                <w:rFonts w:ascii="Times New Roman" w:hAnsi="Times New Roman" w:cs="Times New Roman"/>
                <w:bCs/>
                <w:szCs w:val="24"/>
              </w:rPr>
              <w:t>,</w:t>
            </w:r>
            <w:r w:rsidRPr="00A63063">
              <w:rPr>
                <w:bCs/>
                <w:szCs w:val="24"/>
              </w:rPr>
              <w:t>500</w:t>
            </w:r>
          </w:p>
        </w:tc>
      </w:tr>
      <w:tr w:rsidR="002D20BA" w:rsidRPr="007B1A5F" w:rsidTr="00A63063">
        <w:trPr>
          <w:trHeight w:val="417"/>
        </w:trPr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  <w:iCs/>
              </w:rPr>
            </w:pPr>
            <w:r w:rsidRPr="00A63063">
              <w:rPr>
                <w:bCs/>
                <w:iCs/>
              </w:rPr>
              <w:t>Dayton</w:t>
            </w:r>
          </w:p>
        </w:tc>
        <w:tc>
          <w:tcPr>
            <w:tcW w:w="0" w:type="auto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0" w:type="auto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1,500</w:t>
            </w:r>
          </w:p>
        </w:tc>
        <w:tc>
          <w:tcPr>
            <w:tcW w:w="0" w:type="auto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3,500</w:t>
            </w:r>
          </w:p>
        </w:tc>
        <w:tc>
          <w:tcPr>
            <w:tcW w:w="0" w:type="auto"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0" w:type="auto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5</w:t>
            </w:r>
            <w:r w:rsidR="007B1A5F">
              <w:rPr>
                <w:rFonts w:ascii="Times New Roman" w:hAnsi="Times New Roman" w:cs="Times New Roman"/>
                <w:bCs/>
                <w:szCs w:val="24"/>
              </w:rPr>
              <w:t>,</w:t>
            </w:r>
            <w:r w:rsidRPr="00A63063">
              <w:rPr>
                <w:bCs/>
                <w:szCs w:val="24"/>
              </w:rPr>
              <w:t>000</w:t>
            </w:r>
          </w:p>
        </w:tc>
      </w:tr>
      <w:tr w:rsidR="002D20BA" w:rsidRPr="007B1A5F" w:rsidTr="00A63063">
        <w:trPr>
          <w:trHeight w:val="417"/>
        </w:trPr>
        <w:tc>
          <w:tcPr>
            <w:tcW w:w="0" w:type="auto"/>
            <w:noWrap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  <w:iCs/>
              </w:rPr>
            </w:pPr>
            <w:r w:rsidRPr="00A63063">
              <w:rPr>
                <w:bCs/>
                <w:iCs/>
              </w:rPr>
              <w:lastRenderedPageBreak/>
              <w:t>Dummy Springs</w:t>
            </w:r>
          </w:p>
        </w:tc>
        <w:tc>
          <w:tcPr>
            <w:tcW w:w="0" w:type="auto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0" w:type="auto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0" w:type="auto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0" w:type="auto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1,500</w:t>
            </w:r>
          </w:p>
        </w:tc>
        <w:tc>
          <w:tcPr>
            <w:tcW w:w="0" w:type="auto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</w:t>
            </w:r>
            <w:r w:rsidR="007B1A5F">
              <w:rPr>
                <w:rFonts w:ascii="Times New Roman" w:hAnsi="Times New Roman" w:cs="Times New Roman"/>
                <w:bCs/>
                <w:szCs w:val="24"/>
              </w:rPr>
              <w:t>,</w:t>
            </w:r>
            <w:r w:rsidRPr="00A63063">
              <w:rPr>
                <w:bCs/>
                <w:szCs w:val="24"/>
              </w:rPr>
              <w:t>500</w:t>
            </w:r>
          </w:p>
        </w:tc>
      </w:tr>
      <w:tr w:rsidR="002D20BA" w:rsidRPr="007B1A5F" w:rsidTr="00A63063">
        <w:trPr>
          <w:trHeight w:val="417"/>
        </w:trPr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 xml:space="preserve">Demand </w:t>
            </w:r>
          </w:p>
        </w:tc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1</w:t>
            </w:r>
            <w:r w:rsidR="007B1A5F">
              <w:rPr>
                <w:rFonts w:ascii="Times New Roman" w:hAnsi="Times New Roman" w:cs="Times New Roman"/>
                <w:bCs/>
              </w:rPr>
              <w:t>,</w:t>
            </w:r>
            <w:r w:rsidRPr="00A63063">
              <w:rPr>
                <w:bCs/>
              </w:rPr>
              <w:t>500</w:t>
            </w:r>
          </w:p>
        </w:tc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4</w:t>
            </w:r>
            <w:r w:rsidR="007B1A5F">
              <w:rPr>
                <w:rFonts w:ascii="Times New Roman" w:hAnsi="Times New Roman" w:cs="Times New Roman"/>
                <w:bCs/>
                <w:szCs w:val="24"/>
              </w:rPr>
              <w:t>,</w:t>
            </w:r>
            <w:r w:rsidRPr="00A63063">
              <w:rPr>
                <w:bCs/>
                <w:szCs w:val="24"/>
              </w:rPr>
              <w:t>000</w:t>
            </w:r>
          </w:p>
        </w:tc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</w:t>
            </w:r>
            <w:r w:rsidR="007B1A5F">
              <w:rPr>
                <w:rFonts w:ascii="Times New Roman" w:hAnsi="Times New Roman" w:cs="Times New Roman"/>
                <w:bCs/>
                <w:szCs w:val="24"/>
              </w:rPr>
              <w:t>,</w:t>
            </w:r>
            <w:r w:rsidRPr="00A63063">
              <w:rPr>
                <w:bCs/>
                <w:szCs w:val="24"/>
              </w:rPr>
              <w:t>500</w:t>
            </w:r>
          </w:p>
        </w:tc>
        <w:tc>
          <w:tcPr>
            <w:tcW w:w="0" w:type="auto"/>
          </w:tcPr>
          <w:p w:rsidR="002D20BA" w:rsidRPr="00A63063" w:rsidRDefault="00A351AE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2</w:t>
            </w:r>
            <w:r w:rsidR="007B1A5F">
              <w:rPr>
                <w:rFonts w:ascii="Times New Roman" w:hAnsi="Times New Roman" w:cs="Times New Roman"/>
                <w:bCs/>
                <w:szCs w:val="24"/>
              </w:rPr>
              <w:t>,</w:t>
            </w:r>
            <w:r w:rsidRPr="00A63063">
              <w:rPr>
                <w:bCs/>
                <w:szCs w:val="24"/>
              </w:rPr>
              <w:t>000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2D20BA" w:rsidRPr="00A63063" w:rsidRDefault="002D20BA" w:rsidP="007C2441">
            <w:pPr>
              <w:pStyle w:val="ListParagraph"/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</w:tbl>
    <w:p w:rsidR="002D20BA" w:rsidRPr="007B1A5F" w:rsidRDefault="00A351AE" w:rsidP="002D20BA">
      <w:pPr>
        <w:spacing w:after="0"/>
        <w:rPr>
          <w:bCs/>
        </w:rPr>
      </w:pPr>
      <w:r>
        <w:rPr>
          <w:bCs/>
        </w:rPr>
        <w:t>A dummy supply source is required to balance the model; the optimal cost is $386,000.</w:t>
      </w:r>
    </w:p>
    <w:p w:rsidR="007B1A5F" w:rsidRDefault="00A351AE" w:rsidP="002D20BA">
      <w:pPr>
        <w:spacing w:after="0"/>
        <w:rPr>
          <w:bCs/>
        </w:rPr>
      </w:pPr>
      <w:r>
        <w:rPr>
          <w:bCs/>
        </w:rPr>
        <w:t>Cognitive Domain: Comprehension</w:t>
      </w:r>
    </w:p>
    <w:p w:rsidR="002D20BA" w:rsidRPr="007B1A5F" w:rsidRDefault="00A351AE" w:rsidP="002D20BA">
      <w:pPr>
        <w:spacing w:after="0"/>
        <w:rPr>
          <w:bCs/>
        </w:rPr>
      </w:pPr>
      <w:r>
        <w:rPr>
          <w:bCs/>
        </w:rPr>
        <w:t>Difficulty Level: Medium</w:t>
      </w:r>
    </w:p>
    <w:p w:rsidR="002D20BA" w:rsidRPr="007B1A5F" w:rsidRDefault="002D20BA" w:rsidP="002D20BA">
      <w:pPr>
        <w:spacing w:after="0"/>
        <w:rPr>
          <w:bCs/>
        </w:rPr>
      </w:pPr>
    </w:p>
    <w:p w:rsidR="002D20BA" w:rsidRPr="007B1A5F" w:rsidRDefault="00A351AE" w:rsidP="002D20BA">
      <w:pPr>
        <w:spacing w:after="0"/>
        <w:rPr>
          <w:bCs/>
        </w:rPr>
      </w:pPr>
      <w:r>
        <w:rPr>
          <w:bCs/>
        </w:rPr>
        <w:t>14.</w:t>
      </w:r>
    </w:p>
    <w:tbl>
      <w:tblPr>
        <w:tblStyle w:val="TableGrid"/>
        <w:tblW w:w="10014" w:type="dxa"/>
        <w:tblLook w:val="04A0" w:firstRow="1" w:lastRow="0" w:firstColumn="1" w:lastColumn="0" w:noHBand="0" w:noVBand="1"/>
      </w:tblPr>
      <w:tblGrid>
        <w:gridCol w:w="1905"/>
        <w:gridCol w:w="1158"/>
        <w:gridCol w:w="1180"/>
        <w:gridCol w:w="1180"/>
        <w:gridCol w:w="1189"/>
        <w:gridCol w:w="1180"/>
        <w:gridCol w:w="2222"/>
      </w:tblGrid>
      <w:tr w:rsidR="002D20BA" w:rsidRPr="007B1A5F" w:rsidTr="00A63063">
        <w:trPr>
          <w:trHeight w:val="421"/>
        </w:trPr>
        <w:tc>
          <w:tcPr>
            <w:tcW w:w="0" w:type="auto"/>
            <w:noWrap/>
            <w:hideMark/>
          </w:tcPr>
          <w:p w:rsidR="002D20BA" w:rsidRPr="00A63063" w:rsidRDefault="0056634A" w:rsidP="007C2441">
            <w:pPr>
              <w:pStyle w:val="ListParagraph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bCs/>
                <w:i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E5EC56C" wp14:editId="44C8BBA4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19685</wp:posOffset>
                      </wp:positionV>
                      <wp:extent cx="1257300" cy="685800"/>
                      <wp:effectExtent l="0" t="0" r="19050" b="19050"/>
                      <wp:wrapNone/>
                      <wp:docPr id="702" name="Straight Connector 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257300" cy="6858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0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1.55pt" to="93.35pt,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A63063">
              <w:rPr>
                <w:bCs/>
                <w:i/>
                <w:szCs w:val="24"/>
              </w:rPr>
              <w:t>To</w:t>
            </w:r>
          </w:p>
          <w:p w:rsidR="002D20BA" w:rsidRPr="00A63063" w:rsidRDefault="002D20BA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From</w:t>
            </w:r>
          </w:p>
          <w:p w:rsidR="002D20BA" w:rsidRPr="00A63063" w:rsidRDefault="002D20BA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Cleveland</w:t>
            </w:r>
          </w:p>
        </w:tc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Orlando</w:t>
            </w:r>
          </w:p>
        </w:tc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Denver</w:t>
            </w:r>
          </w:p>
        </w:tc>
        <w:tc>
          <w:tcPr>
            <w:tcW w:w="0" w:type="auto"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San Diego</w:t>
            </w:r>
          </w:p>
        </w:tc>
        <w:tc>
          <w:tcPr>
            <w:tcW w:w="0" w:type="auto"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New York</w:t>
            </w:r>
          </w:p>
        </w:tc>
        <w:tc>
          <w:tcPr>
            <w:tcW w:w="0" w:type="auto"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Mill Capacity (in tons)</w:t>
            </w:r>
          </w:p>
        </w:tc>
      </w:tr>
      <w:tr w:rsidR="002D20BA" w:rsidRPr="007B1A5F" w:rsidTr="00A63063">
        <w:trPr>
          <w:trHeight w:val="70"/>
        </w:trPr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  <w:iCs/>
              </w:rPr>
            </w:pPr>
            <w:r w:rsidRPr="00A63063">
              <w:rPr>
                <w:bCs/>
                <w:iCs/>
              </w:rPr>
              <w:t>San Jose</w:t>
            </w:r>
          </w:p>
        </w:tc>
        <w:tc>
          <w:tcPr>
            <w:tcW w:w="0" w:type="auto"/>
            <w:noWrap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0</w:t>
            </w:r>
          </w:p>
        </w:tc>
        <w:tc>
          <w:tcPr>
            <w:tcW w:w="0" w:type="auto"/>
            <w:noWrap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0</w:t>
            </w:r>
          </w:p>
        </w:tc>
        <w:tc>
          <w:tcPr>
            <w:tcW w:w="0" w:type="auto"/>
            <w:noWrap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25</w:t>
            </w:r>
          </w:p>
        </w:tc>
        <w:tc>
          <w:tcPr>
            <w:tcW w:w="0" w:type="auto"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20</w:t>
            </w:r>
          </w:p>
        </w:tc>
        <w:tc>
          <w:tcPr>
            <w:tcW w:w="0" w:type="auto"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0</w:t>
            </w:r>
          </w:p>
        </w:tc>
        <w:tc>
          <w:tcPr>
            <w:tcW w:w="0" w:type="auto"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45</w:t>
            </w:r>
          </w:p>
        </w:tc>
      </w:tr>
      <w:tr w:rsidR="002D20BA" w:rsidRPr="007B1A5F" w:rsidTr="00A63063">
        <w:trPr>
          <w:trHeight w:val="421"/>
        </w:trPr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  <w:iCs/>
              </w:rPr>
            </w:pPr>
            <w:r w:rsidRPr="00A63063">
              <w:rPr>
                <w:bCs/>
                <w:iCs/>
              </w:rPr>
              <w:t>Dayton</w:t>
            </w:r>
          </w:p>
        </w:tc>
        <w:tc>
          <w:tcPr>
            <w:tcW w:w="0" w:type="auto"/>
            <w:noWrap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25</w:t>
            </w:r>
          </w:p>
        </w:tc>
        <w:tc>
          <w:tcPr>
            <w:tcW w:w="0" w:type="auto"/>
            <w:noWrap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20</w:t>
            </w:r>
          </w:p>
        </w:tc>
        <w:tc>
          <w:tcPr>
            <w:tcW w:w="0" w:type="auto"/>
            <w:noWrap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5</w:t>
            </w:r>
          </w:p>
        </w:tc>
        <w:tc>
          <w:tcPr>
            <w:tcW w:w="0" w:type="auto"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0</w:t>
            </w:r>
          </w:p>
        </w:tc>
        <w:tc>
          <w:tcPr>
            <w:tcW w:w="0" w:type="auto"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50</w:t>
            </w:r>
          </w:p>
        </w:tc>
      </w:tr>
      <w:tr w:rsidR="002D20BA" w:rsidRPr="007B1A5F" w:rsidTr="00A63063">
        <w:trPr>
          <w:trHeight w:val="421"/>
        </w:trPr>
        <w:tc>
          <w:tcPr>
            <w:tcW w:w="0" w:type="auto"/>
            <w:noWrap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Boston</w:t>
            </w:r>
          </w:p>
        </w:tc>
        <w:tc>
          <w:tcPr>
            <w:tcW w:w="0" w:type="auto"/>
            <w:noWrap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0</w:t>
            </w:r>
          </w:p>
        </w:tc>
        <w:tc>
          <w:tcPr>
            <w:tcW w:w="0" w:type="auto"/>
            <w:noWrap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0</w:t>
            </w:r>
          </w:p>
        </w:tc>
        <w:tc>
          <w:tcPr>
            <w:tcW w:w="0" w:type="auto"/>
            <w:noWrap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5</w:t>
            </w:r>
          </w:p>
        </w:tc>
        <w:tc>
          <w:tcPr>
            <w:tcW w:w="0" w:type="auto"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0</w:t>
            </w:r>
          </w:p>
        </w:tc>
        <w:tc>
          <w:tcPr>
            <w:tcW w:w="0" w:type="auto"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30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35</w:t>
            </w:r>
          </w:p>
        </w:tc>
      </w:tr>
      <w:tr w:rsidR="002D20BA" w:rsidRPr="007B1A5F" w:rsidTr="00A63063">
        <w:trPr>
          <w:trHeight w:val="421"/>
        </w:trPr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 xml:space="preserve">Demand (in tons) </w:t>
            </w:r>
          </w:p>
        </w:tc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25</w:t>
            </w:r>
          </w:p>
        </w:tc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20</w:t>
            </w:r>
          </w:p>
        </w:tc>
        <w:tc>
          <w:tcPr>
            <w:tcW w:w="0" w:type="auto"/>
            <w:noWrap/>
            <w:hideMark/>
          </w:tcPr>
          <w:p w:rsidR="002D20BA" w:rsidRPr="00A63063" w:rsidRDefault="00A351AE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35</w:t>
            </w:r>
          </w:p>
        </w:tc>
        <w:tc>
          <w:tcPr>
            <w:tcW w:w="0" w:type="auto"/>
          </w:tcPr>
          <w:p w:rsidR="002D20BA" w:rsidRPr="00A63063" w:rsidRDefault="00A351AE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20</w:t>
            </w:r>
          </w:p>
        </w:tc>
        <w:tc>
          <w:tcPr>
            <w:tcW w:w="0" w:type="auto"/>
          </w:tcPr>
          <w:p w:rsidR="002D20BA" w:rsidRPr="00A63063" w:rsidRDefault="00A351AE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BA" w:rsidRPr="00A63063" w:rsidRDefault="00A351AE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130</w:t>
            </w:r>
          </w:p>
        </w:tc>
      </w:tr>
    </w:tbl>
    <w:p w:rsidR="002D20BA" w:rsidRDefault="007B1A5F" w:rsidP="002D20BA">
      <w:pPr>
        <w:spacing w:after="0"/>
        <w:rPr>
          <w:bCs/>
        </w:rPr>
      </w:pPr>
      <w:r>
        <w:rPr>
          <w:bCs/>
        </w:rPr>
        <w:t>The o</w:t>
      </w:r>
      <w:r w:rsidR="002D20BA">
        <w:rPr>
          <w:bCs/>
        </w:rPr>
        <w:t>ptimal cost is $1,065</w:t>
      </w:r>
      <w:r>
        <w:rPr>
          <w:bCs/>
        </w:rPr>
        <w:t>.</w:t>
      </w:r>
    </w:p>
    <w:p w:rsidR="007B1A5F" w:rsidRDefault="00F55C5E" w:rsidP="002D20BA">
      <w:pPr>
        <w:spacing w:after="0"/>
        <w:rPr>
          <w:bCs/>
        </w:rPr>
      </w:pPr>
      <w:r>
        <w:rPr>
          <w:bCs/>
        </w:rPr>
        <w:t>Cognitive Domain: Comprehension</w:t>
      </w:r>
    </w:p>
    <w:p w:rsidR="002D20BA" w:rsidRDefault="00F55C5E" w:rsidP="002D20BA">
      <w:pPr>
        <w:spacing w:after="0"/>
        <w:rPr>
          <w:bCs/>
        </w:rPr>
      </w:pPr>
      <w:r>
        <w:rPr>
          <w:bCs/>
        </w:rPr>
        <w:t>Difficulty Level: Medium</w:t>
      </w:r>
    </w:p>
    <w:p w:rsidR="002D20BA" w:rsidRDefault="002D20BA" w:rsidP="002D20BA">
      <w:pPr>
        <w:spacing w:after="0"/>
        <w:rPr>
          <w:bCs/>
        </w:rPr>
      </w:pPr>
    </w:p>
    <w:p w:rsidR="002D20BA" w:rsidRDefault="002D20BA" w:rsidP="002D20BA">
      <w:pPr>
        <w:spacing w:after="0"/>
        <w:rPr>
          <w:bCs/>
        </w:rPr>
      </w:pPr>
      <w:r>
        <w:rPr>
          <w:bCs/>
        </w:rPr>
        <w:t>15.</w:t>
      </w:r>
    </w:p>
    <w:p w:rsidR="002D20BA" w:rsidRDefault="002D20BA" w:rsidP="002D20BA">
      <w:pPr>
        <w:spacing w:after="0"/>
        <w:rPr>
          <w:bCs/>
        </w:rPr>
      </w:pPr>
      <w:r>
        <w:rPr>
          <w:bCs/>
        </w:rPr>
        <w:lastRenderedPageBreak/>
        <w:t xml:space="preserve"> </w:t>
      </w:r>
      <w:r w:rsidRPr="000F53D2">
        <w:rPr>
          <w:bCs/>
          <w:position w:val="-222"/>
        </w:rPr>
        <w:object w:dxaOrig="6300" w:dyaOrig="4599">
          <v:shape id="_x0000_i1027" type="#_x0000_t75" style="width:315pt;height:230.5pt" o:ole="">
            <v:imagedata r:id="rId13" o:title=""/>
          </v:shape>
          <o:OLEObject Type="Embed" ProgID="Equation.DSMT4" ShapeID="_x0000_i1027" DrawAspect="Content" ObjectID="_1548157461" r:id="rId14"/>
        </w:object>
      </w:r>
    </w:p>
    <w:p w:rsidR="007B1A5F" w:rsidRDefault="00F55C5E" w:rsidP="002D20BA">
      <w:pPr>
        <w:spacing w:after="0"/>
        <w:rPr>
          <w:bCs/>
        </w:rPr>
      </w:pPr>
      <w:r>
        <w:rPr>
          <w:bCs/>
        </w:rPr>
        <w:t>Cognitive Domain: Analysis</w:t>
      </w:r>
    </w:p>
    <w:p w:rsidR="002D20BA" w:rsidRDefault="00F55C5E" w:rsidP="002D20BA">
      <w:pPr>
        <w:spacing w:after="0"/>
        <w:rPr>
          <w:bCs/>
        </w:rPr>
      </w:pPr>
      <w:r>
        <w:rPr>
          <w:bCs/>
        </w:rPr>
        <w:t>Difficulty Level: Medium</w:t>
      </w:r>
    </w:p>
    <w:p w:rsidR="002D20BA" w:rsidRDefault="002D20BA" w:rsidP="002D20BA">
      <w:pPr>
        <w:spacing w:after="0"/>
        <w:rPr>
          <w:bCs/>
        </w:rPr>
      </w:pPr>
    </w:p>
    <w:p w:rsidR="002D20BA" w:rsidRDefault="002D20BA" w:rsidP="002D20BA">
      <w:pPr>
        <w:spacing w:after="0"/>
        <w:rPr>
          <w:bCs/>
        </w:rPr>
      </w:pPr>
      <w:r>
        <w:rPr>
          <w:bCs/>
        </w:rPr>
        <w:t xml:space="preserve">16.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805"/>
        <w:gridCol w:w="1759"/>
        <w:gridCol w:w="1761"/>
        <w:gridCol w:w="1765"/>
        <w:gridCol w:w="1766"/>
      </w:tblGrid>
      <w:tr w:rsidR="002D20BA" w:rsidTr="007C2441">
        <w:tc>
          <w:tcPr>
            <w:tcW w:w="1830" w:type="dxa"/>
            <w:tcBorders>
              <w:top w:val="nil"/>
              <w:left w:val="nil"/>
            </w:tcBorders>
          </w:tcPr>
          <w:p w:rsidR="002D20BA" w:rsidRPr="00A63063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  <w:tc>
          <w:tcPr>
            <w:tcW w:w="5370" w:type="dxa"/>
            <w:gridSpan w:val="3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Destinations</w:t>
            </w:r>
          </w:p>
        </w:tc>
        <w:tc>
          <w:tcPr>
            <w:tcW w:w="1790" w:type="dxa"/>
            <w:tcBorders>
              <w:top w:val="nil"/>
              <w:right w:val="nil"/>
            </w:tcBorders>
          </w:tcPr>
          <w:p w:rsidR="002D20BA" w:rsidRPr="00A63063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</w:tr>
      <w:tr w:rsidR="002D20BA" w:rsidTr="007C2441">
        <w:tc>
          <w:tcPr>
            <w:tcW w:w="1830" w:type="dxa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Existing Plants</w:t>
            </w:r>
          </w:p>
        </w:tc>
        <w:tc>
          <w:tcPr>
            <w:tcW w:w="1790" w:type="dxa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Miami</w:t>
            </w:r>
          </w:p>
        </w:tc>
        <w:tc>
          <w:tcPr>
            <w:tcW w:w="1790" w:type="dxa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Seattle</w:t>
            </w:r>
          </w:p>
        </w:tc>
        <w:tc>
          <w:tcPr>
            <w:tcW w:w="1790" w:type="dxa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Houston</w:t>
            </w:r>
          </w:p>
        </w:tc>
        <w:tc>
          <w:tcPr>
            <w:tcW w:w="1790" w:type="dxa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Capacity</w:t>
            </w:r>
          </w:p>
        </w:tc>
      </w:tr>
      <w:tr w:rsidR="002D20BA" w:rsidTr="007C2441">
        <w:tc>
          <w:tcPr>
            <w:tcW w:w="1830" w:type="dxa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Raleigh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60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290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0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350</w:t>
            </w:r>
          </w:p>
        </w:tc>
      </w:tr>
      <w:tr w:rsidR="002D20BA" w:rsidTr="007C2441">
        <w:tc>
          <w:tcPr>
            <w:tcW w:w="1830" w:type="dxa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Akron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0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0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250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250</w:t>
            </w:r>
          </w:p>
        </w:tc>
      </w:tr>
      <w:tr w:rsidR="002D20BA" w:rsidTr="007C2441">
        <w:tc>
          <w:tcPr>
            <w:tcW w:w="1830" w:type="dxa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Cedar Rapids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50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0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150</w:t>
            </w:r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:rsidR="002D20BA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200</w:t>
            </w:r>
          </w:p>
        </w:tc>
      </w:tr>
      <w:tr w:rsidR="002D20BA" w:rsidTr="007C2441">
        <w:tc>
          <w:tcPr>
            <w:tcW w:w="1830" w:type="dxa"/>
            <w:tcBorders>
              <w:bottom w:val="single" w:sz="4" w:space="0" w:color="auto"/>
            </w:tcBorders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A63063">
              <w:rPr>
                <w:bCs/>
                <w:szCs w:val="24"/>
              </w:rPr>
              <w:t>Atlanta</w:t>
            </w:r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200</w:t>
            </w:r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0</w:t>
            </w:r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0</w:t>
            </w:r>
          </w:p>
        </w:tc>
        <w:tc>
          <w:tcPr>
            <w:tcW w:w="1790" w:type="dxa"/>
            <w:tcBorders>
              <w:bottom w:val="single" w:sz="4" w:space="0" w:color="auto"/>
              <w:right w:val="nil"/>
            </w:tcBorders>
          </w:tcPr>
          <w:p w:rsidR="002D20BA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  <w:tr w:rsidR="002D20BA" w:rsidTr="007C2441">
        <w:tc>
          <w:tcPr>
            <w:tcW w:w="1830" w:type="dxa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Demand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310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290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400</w:t>
            </w:r>
          </w:p>
        </w:tc>
        <w:tc>
          <w:tcPr>
            <w:tcW w:w="1790" w:type="dxa"/>
            <w:tcBorders>
              <w:bottom w:val="nil"/>
              <w:right w:val="nil"/>
            </w:tcBorders>
          </w:tcPr>
          <w:p w:rsidR="002D20BA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</w:tbl>
    <w:p w:rsidR="002D20BA" w:rsidRDefault="007B1A5F" w:rsidP="002D20BA">
      <w:pPr>
        <w:spacing w:after="0"/>
        <w:rPr>
          <w:bCs/>
        </w:rPr>
      </w:pPr>
      <w:r>
        <w:rPr>
          <w:bCs/>
        </w:rPr>
        <w:t>The o</w:t>
      </w:r>
      <w:r w:rsidR="002D20BA">
        <w:rPr>
          <w:bCs/>
        </w:rPr>
        <w:t>ptimal cost is $22,730.</w:t>
      </w:r>
    </w:p>
    <w:p w:rsidR="002D20BA" w:rsidRDefault="002D20BA" w:rsidP="002D20BA">
      <w:pPr>
        <w:spacing w:after="0"/>
        <w:rPr>
          <w:bCs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805"/>
        <w:gridCol w:w="1759"/>
        <w:gridCol w:w="1761"/>
        <w:gridCol w:w="1765"/>
        <w:gridCol w:w="1766"/>
      </w:tblGrid>
      <w:tr w:rsidR="002D20BA" w:rsidTr="007C2441">
        <w:tc>
          <w:tcPr>
            <w:tcW w:w="1830" w:type="dxa"/>
            <w:tcBorders>
              <w:top w:val="nil"/>
              <w:left w:val="nil"/>
            </w:tcBorders>
          </w:tcPr>
          <w:p w:rsidR="002D20BA" w:rsidRPr="00A63063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  <w:tc>
          <w:tcPr>
            <w:tcW w:w="5370" w:type="dxa"/>
            <w:gridSpan w:val="3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Destinations</w:t>
            </w:r>
          </w:p>
        </w:tc>
        <w:tc>
          <w:tcPr>
            <w:tcW w:w="1790" w:type="dxa"/>
            <w:tcBorders>
              <w:top w:val="nil"/>
              <w:right w:val="nil"/>
            </w:tcBorders>
          </w:tcPr>
          <w:p w:rsidR="002D20BA" w:rsidRPr="00A63063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</w:tr>
      <w:tr w:rsidR="002D20BA" w:rsidTr="007C2441">
        <w:tc>
          <w:tcPr>
            <w:tcW w:w="1830" w:type="dxa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Existing Plants</w:t>
            </w:r>
          </w:p>
        </w:tc>
        <w:tc>
          <w:tcPr>
            <w:tcW w:w="1790" w:type="dxa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Miami</w:t>
            </w:r>
          </w:p>
        </w:tc>
        <w:tc>
          <w:tcPr>
            <w:tcW w:w="1790" w:type="dxa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Seattle</w:t>
            </w:r>
          </w:p>
        </w:tc>
        <w:tc>
          <w:tcPr>
            <w:tcW w:w="1790" w:type="dxa"/>
          </w:tcPr>
          <w:p w:rsidR="002D20BA" w:rsidRPr="007B1A5F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Houston</w:t>
            </w:r>
          </w:p>
        </w:tc>
        <w:tc>
          <w:tcPr>
            <w:tcW w:w="1790" w:type="dxa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A63063">
              <w:rPr>
                <w:bCs/>
                <w:i/>
                <w:szCs w:val="24"/>
              </w:rPr>
              <w:t>Capacity</w:t>
            </w:r>
          </w:p>
        </w:tc>
      </w:tr>
      <w:tr w:rsidR="002D20BA" w:rsidTr="007C2441">
        <w:tc>
          <w:tcPr>
            <w:tcW w:w="1830" w:type="dxa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lastRenderedPageBreak/>
              <w:t>Raleigh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60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290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0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350</w:t>
            </w:r>
          </w:p>
        </w:tc>
      </w:tr>
      <w:tr w:rsidR="002D20BA" w:rsidTr="007C2441">
        <w:tc>
          <w:tcPr>
            <w:tcW w:w="1830" w:type="dxa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Akron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0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0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250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250</w:t>
            </w:r>
          </w:p>
        </w:tc>
      </w:tr>
      <w:tr w:rsidR="002D20BA" w:rsidTr="007C2441">
        <w:tc>
          <w:tcPr>
            <w:tcW w:w="1830" w:type="dxa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Cedar Rapids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50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0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150</w:t>
            </w:r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:rsidR="002D20BA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200</w:t>
            </w:r>
          </w:p>
        </w:tc>
      </w:tr>
      <w:tr w:rsidR="002D20BA" w:rsidTr="007C2441">
        <w:tc>
          <w:tcPr>
            <w:tcW w:w="1830" w:type="dxa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Mobile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200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0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0</w:t>
            </w:r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:rsidR="002D20BA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200</w:t>
            </w:r>
          </w:p>
        </w:tc>
      </w:tr>
      <w:tr w:rsidR="002D20BA" w:rsidTr="007C2441">
        <w:tc>
          <w:tcPr>
            <w:tcW w:w="1830" w:type="dxa"/>
          </w:tcPr>
          <w:p w:rsidR="002D20BA" w:rsidRPr="00A63063" w:rsidRDefault="00A351AE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Demand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310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290</w:t>
            </w:r>
          </w:p>
        </w:tc>
        <w:tc>
          <w:tcPr>
            <w:tcW w:w="1790" w:type="dxa"/>
          </w:tcPr>
          <w:p w:rsidR="002D20BA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400</w:t>
            </w:r>
          </w:p>
        </w:tc>
        <w:tc>
          <w:tcPr>
            <w:tcW w:w="1790" w:type="dxa"/>
            <w:tcBorders>
              <w:bottom w:val="nil"/>
              <w:right w:val="nil"/>
            </w:tcBorders>
          </w:tcPr>
          <w:p w:rsidR="002D20BA" w:rsidRDefault="002D20BA" w:rsidP="007C2441">
            <w:pPr>
              <w:pStyle w:val="ListParagraph"/>
              <w:spacing w:line="480" w:lineRule="auto"/>
              <w:ind w:left="0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</w:tbl>
    <w:p w:rsidR="002D20BA" w:rsidRDefault="007B1A5F" w:rsidP="002D20BA">
      <w:pPr>
        <w:spacing w:after="0"/>
        <w:rPr>
          <w:bCs/>
        </w:rPr>
      </w:pPr>
      <w:r>
        <w:rPr>
          <w:bCs/>
        </w:rPr>
        <w:t>The o</w:t>
      </w:r>
      <w:r w:rsidR="002D20BA">
        <w:rPr>
          <w:bCs/>
        </w:rPr>
        <w:t>ptimal cost is $23,130.</w:t>
      </w:r>
    </w:p>
    <w:p w:rsidR="002D20BA" w:rsidRDefault="002D20BA" w:rsidP="002D20BA">
      <w:pPr>
        <w:spacing w:after="0"/>
        <w:rPr>
          <w:bCs/>
        </w:rPr>
      </w:pPr>
      <w:r>
        <w:rPr>
          <w:bCs/>
        </w:rPr>
        <w:t>Add the plant in Atlanta.</w:t>
      </w:r>
    </w:p>
    <w:p w:rsidR="007B1A5F" w:rsidRDefault="00F55C5E" w:rsidP="002D20BA">
      <w:pPr>
        <w:spacing w:after="0"/>
        <w:rPr>
          <w:bCs/>
        </w:rPr>
      </w:pPr>
      <w:r>
        <w:rPr>
          <w:bCs/>
        </w:rPr>
        <w:t>Cognitive Domain: Analysis</w:t>
      </w:r>
    </w:p>
    <w:p w:rsidR="002D20BA" w:rsidRDefault="00F55C5E" w:rsidP="002D20BA">
      <w:pPr>
        <w:spacing w:after="0"/>
        <w:rPr>
          <w:bCs/>
        </w:rPr>
      </w:pPr>
      <w:r>
        <w:rPr>
          <w:bCs/>
        </w:rPr>
        <w:t>Difficulty Level: Medium</w:t>
      </w:r>
    </w:p>
    <w:p w:rsidR="002D20BA" w:rsidRDefault="002D20BA" w:rsidP="002D20BA">
      <w:pPr>
        <w:spacing w:after="0"/>
        <w:rPr>
          <w:bCs/>
        </w:rPr>
      </w:pPr>
    </w:p>
    <w:p w:rsidR="002D20BA" w:rsidRDefault="002D20BA" w:rsidP="002D20BA">
      <w:pPr>
        <w:spacing w:after="0"/>
        <w:rPr>
          <w:bCs/>
        </w:rPr>
      </w:pPr>
      <w:r>
        <w:rPr>
          <w:bCs/>
        </w:rPr>
        <w:t>17. The condition is degeneracy</w:t>
      </w:r>
      <w:r w:rsidR="007B1A5F">
        <w:rPr>
          <w:bCs/>
        </w:rPr>
        <w:t>,</w:t>
      </w:r>
      <w:r>
        <w:rPr>
          <w:bCs/>
        </w:rPr>
        <w:t xml:space="preserve"> and it can be overcome by creating an artificially occupied cell that allows a complete path to be traced. Placing a negligible amount in the Calgary</w:t>
      </w:r>
      <w:r w:rsidR="00AE705A">
        <w:rPr>
          <w:bCs/>
        </w:rPr>
        <w:t>-to-</w:t>
      </w:r>
      <w:r>
        <w:rPr>
          <w:bCs/>
        </w:rPr>
        <w:t>Dallas route permits application of the stepping stone method.</w:t>
      </w:r>
    </w:p>
    <w:p w:rsidR="002D20BA" w:rsidRDefault="002D20BA" w:rsidP="002D20BA">
      <w:pPr>
        <w:spacing w:after="0"/>
        <w:rPr>
          <w:bCs/>
        </w:rPr>
      </w:pPr>
    </w:p>
    <w:tbl>
      <w:tblPr>
        <w:tblStyle w:val="TableGrid"/>
        <w:tblW w:w="4666" w:type="pct"/>
        <w:tblLook w:val="04A0" w:firstRow="1" w:lastRow="0" w:firstColumn="1" w:lastColumn="0" w:noHBand="0" w:noVBand="1"/>
      </w:tblPr>
      <w:tblGrid>
        <w:gridCol w:w="2787"/>
        <w:gridCol w:w="1287"/>
        <w:gridCol w:w="1421"/>
        <w:gridCol w:w="1419"/>
        <w:gridCol w:w="1686"/>
      </w:tblGrid>
      <w:tr w:rsidR="002D20BA" w:rsidTr="007C2441">
        <w:tc>
          <w:tcPr>
            <w:tcW w:w="1621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To</w:t>
            </w:r>
          </w:p>
          <w:p w:rsidR="002D20BA" w:rsidRPr="00A63063" w:rsidRDefault="00A351AE" w:rsidP="007C2441">
            <w:pPr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 xml:space="preserve"> </w:t>
            </w:r>
            <w:r w:rsidRPr="00A63063">
              <w:rPr>
                <w:i/>
              </w:rPr>
              <w:t>From</w:t>
            </w:r>
          </w:p>
        </w:tc>
        <w:tc>
          <w:tcPr>
            <w:tcW w:w="748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Dallas</w:t>
            </w:r>
          </w:p>
        </w:tc>
        <w:tc>
          <w:tcPr>
            <w:tcW w:w="826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Erie</w:t>
            </w:r>
          </w:p>
        </w:tc>
        <w:tc>
          <w:tcPr>
            <w:tcW w:w="825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Fargo</w:t>
            </w:r>
          </w:p>
        </w:tc>
        <w:tc>
          <w:tcPr>
            <w:tcW w:w="980" w:type="pct"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Capacity</w:t>
            </w:r>
          </w:p>
        </w:tc>
      </w:tr>
      <w:tr w:rsidR="002D20BA" w:rsidTr="007C2441">
        <w:tc>
          <w:tcPr>
            <w:tcW w:w="1621" w:type="pct"/>
          </w:tcPr>
          <w:p w:rsidR="002D20BA" w:rsidRPr="00A63063" w:rsidRDefault="0056634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-357505</wp:posOffset>
                      </wp:positionV>
                      <wp:extent cx="1790700" cy="342900"/>
                      <wp:effectExtent l="0" t="0" r="19050" b="19050"/>
                      <wp:wrapNone/>
                      <wp:docPr id="703" name="Straight Connector 7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90700" cy="3429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0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-28.15pt" to="135.35pt,-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A63063">
              <w:t>Cleveland</w:t>
            </w:r>
          </w:p>
        </w:tc>
        <w:tc>
          <w:tcPr>
            <w:tcW w:w="748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20704" behindDoc="0" locked="0" layoutInCell="1" allowOverlap="1">
                      <wp:simplePos x="0" y="0"/>
                      <wp:positionH relativeFrom="column">
                        <wp:posOffset>405764</wp:posOffset>
                      </wp:positionH>
                      <wp:positionV relativeFrom="paragraph">
                        <wp:posOffset>-25400</wp:posOffset>
                      </wp:positionV>
                      <wp:extent cx="0" cy="245745"/>
                      <wp:effectExtent l="0" t="0" r="19050" b="20955"/>
                      <wp:wrapNone/>
                      <wp:docPr id="217" name="Straight Connector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17" o:spid="_x0000_s1026" style="position:absolute;z-index:251720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1.95pt,-2pt" to="31.9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238759</wp:posOffset>
                      </wp:positionV>
                      <wp:extent cx="321310" cy="0"/>
                      <wp:effectExtent l="0" t="0" r="21590" b="19050"/>
                      <wp:wrapNone/>
                      <wp:docPr id="256" name="Straight Connector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2131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56" o:spid="_x0000_s1026" style="position:absolute;z-index:251721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3.5pt,18.8pt" to="58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$9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26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522605</wp:posOffset>
                      </wp:positionH>
                      <wp:positionV relativeFrom="paragraph">
                        <wp:posOffset>227964</wp:posOffset>
                      </wp:positionV>
                      <wp:extent cx="313690" cy="0"/>
                      <wp:effectExtent l="0" t="0" r="10160" b="19050"/>
                      <wp:wrapNone/>
                      <wp:docPr id="257" name="Straight Connector 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1369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57" o:spid="_x0000_s1026" style="position:absolute;z-index:251723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1.15pt,17.95pt" to="65.8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22752" behindDoc="0" locked="0" layoutInCell="1" allowOverlap="1">
                      <wp:simplePos x="0" y="0"/>
                      <wp:positionH relativeFrom="column">
                        <wp:posOffset>523239</wp:posOffset>
                      </wp:positionH>
                      <wp:positionV relativeFrom="paragraph">
                        <wp:posOffset>-6350</wp:posOffset>
                      </wp:positionV>
                      <wp:extent cx="0" cy="245745"/>
                      <wp:effectExtent l="0" t="0" r="19050" b="20955"/>
                      <wp:wrapNone/>
                      <wp:docPr id="258" name="Straight Connector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58" o:spid="_x0000_s1026" style="position:absolute;z-index:251722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.2pt,-.5pt" to="41.2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$6</w:t>
            </w:r>
          </w:p>
          <w:p w:rsidR="002D20BA" w:rsidRPr="00460331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5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227964</wp:posOffset>
                      </wp:positionV>
                      <wp:extent cx="294640" cy="0"/>
                      <wp:effectExtent l="0" t="0" r="10160" b="19050"/>
                      <wp:wrapNone/>
                      <wp:docPr id="259" name="Straight Connector 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946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59" o:spid="_x0000_s1026" style="position:absolute;z-index:251724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2.3pt,17.95pt" to="65.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25824" behindDoc="0" locked="0" layoutInCell="1" allowOverlap="1">
                      <wp:simplePos x="0" y="0"/>
                      <wp:positionH relativeFrom="column">
                        <wp:posOffset>537844</wp:posOffset>
                      </wp:positionH>
                      <wp:positionV relativeFrom="paragraph">
                        <wp:posOffset>-5715</wp:posOffset>
                      </wp:positionV>
                      <wp:extent cx="0" cy="245745"/>
                      <wp:effectExtent l="0" t="0" r="19050" b="20955"/>
                      <wp:wrapNone/>
                      <wp:docPr id="260" name="Straight Connector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60" o:spid="_x0000_s1026" style="position:absolute;z-index:251725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.35pt,-.45pt" to="42.3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$10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2D20BA" w:rsidTr="007C2441">
        <w:tc>
          <w:tcPr>
            <w:tcW w:w="1621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63063">
              <w:t>Calgary</w:t>
            </w:r>
          </w:p>
        </w:tc>
        <w:tc>
          <w:tcPr>
            <w:tcW w:w="748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212089</wp:posOffset>
                      </wp:positionV>
                      <wp:extent cx="290830" cy="0"/>
                      <wp:effectExtent l="0" t="0" r="13970" b="19050"/>
                      <wp:wrapNone/>
                      <wp:docPr id="261" name="Straight Connector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9083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61" o:spid="_x0000_s1026" style="position:absolute;z-index:251727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6.15pt,16.7pt" to="59.0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26848" behindDoc="0" locked="0" layoutInCell="1" allowOverlap="1">
                      <wp:simplePos x="0" y="0"/>
                      <wp:positionH relativeFrom="column">
                        <wp:posOffset>456564</wp:posOffset>
                      </wp:positionH>
                      <wp:positionV relativeFrom="paragraph">
                        <wp:posOffset>-13970</wp:posOffset>
                      </wp:positionV>
                      <wp:extent cx="0" cy="245745"/>
                      <wp:effectExtent l="0" t="0" r="19050" b="20955"/>
                      <wp:wrapNone/>
                      <wp:docPr id="262" name="Straight Connector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62" o:spid="_x0000_s1026" style="position:absolute;z-index:251726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5.95pt,-1.1pt" to="35.9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$20</w:t>
            </w:r>
          </w:p>
          <w:p w:rsidR="002D20BA" w:rsidRPr="00460331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033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26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522605</wp:posOffset>
                      </wp:positionH>
                      <wp:positionV relativeFrom="paragraph">
                        <wp:posOffset>212089</wp:posOffset>
                      </wp:positionV>
                      <wp:extent cx="313055" cy="0"/>
                      <wp:effectExtent l="0" t="0" r="10795" b="19050"/>
                      <wp:wrapNone/>
                      <wp:docPr id="263" name="Straight Connector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1305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63" o:spid="_x0000_s1026" style="position:absolute;z-index:251728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1.15pt,16.7pt" to="65.8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29920" behindDoc="0" locked="0" layoutInCell="1" allowOverlap="1">
                      <wp:simplePos x="0" y="0"/>
                      <wp:positionH relativeFrom="column">
                        <wp:posOffset>520699</wp:posOffset>
                      </wp:positionH>
                      <wp:positionV relativeFrom="paragraph">
                        <wp:posOffset>-12700</wp:posOffset>
                      </wp:positionV>
                      <wp:extent cx="0" cy="245745"/>
                      <wp:effectExtent l="0" t="0" r="19050" b="20955"/>
                      <wp:wrapNone/>
                      <wp:docPr id="264" name="Straight Connector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64" o:spid="_x0000_s1026" style="position:absolute;z-index:251729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pt,-1pt" to="4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$10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825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230505</wp:posOffset>
                      </wp:positionV>
                      <wp:extent cx="306070" cy="635"/>
                      <wp:effectExtent l="0" t="0" r="17780" b="37465"/>
                      <wp:wrapNone/>
                      <wp:docPr id="265" name="Straight Connector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306070" cy="63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65" o:spid="_x0000_s1026" style="position:absolute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3pt,18.15pt" to="66.4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31968" behindDoc="0" locked="0" layoutInCell="1" allowOverlap="1">
                      <wp:simplePos x="0" y="0"/>
                      <wp:positionH relativeFrom="column">
                        <wp:posOffset>539114</wp:posOffset>
                      </wp:positionH>
                      <wp:positionV relativeFrom="paragraph">
                        <wp:posOffset>-635</wp:posOffset>
                      </wp:positionV>
                      <wp:extent cx="0" cy="245745"/>
                      <wp:effectExtent l="0" t="0" r="19050" b="20955"/>
                      <wp:wrapNone/>
                      <wp:docPr id="266" name="Straight Connector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66" o:spid="_x0000_s1026" style="position:absolute;z-index:251731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.45pt,-.05pt" to="42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$8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80" w:type="pct"/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</w:tr>
      <w:tr w:rsidR="002D20BA" w:rsidTr="007C2441">
        <w:tc>
          <w:tcPr>
            <w:tcW w:w="1621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63063">
              <w:t>Tucson</w:t>
            </w:r>
          </w:p>
        </w:tc>
        <w:tc>
          <w:tcPr>
            <w:tcW w:w="748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440690</wp:posOffset>
                      </wp:positionH>
                      <wp:positionV relativeFrom="paragraph">
                        <wp:posOffset>245110</wp:posOffset>
                      </wp:positionV>
                      <wp:extent cx="317500" cy="635"/>
                      <wp:effectExtent l="0" t="0" r="25400" b="37465"/>
                      <wp:wrapNone/>
                      <wp:docPr id="267" name="Straight Connector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317500" cy="63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67" o:spid="_x0000_s1026" style="position:absolute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7pt,19.3pt" to="59.7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34016" behindDoc="0" locked="0" layoutInCell="1" allowOverlap="1">
                      <wp:simplePos x="0" y="0"/>
                      <wp:positionH relativeFrom="column">
                        <wp:posOffset>442594</wp:posOffset>
                      </wp:positionH>
                      <wp:positionV relativeFrom="paragraph">
                        <wp:posOffset>-1905</wp:posOffset>
                      </wp:positionV>
                      <wp:extent cx="0" cy="245745"/>
                      <wp:effectExtent l="0" t="0" r="19050" b="20955"/>
                      <wp:wrapNone/>
                      <wp:docPr id="268" name="Straight Connector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68" o:spid="_x0000_s1026" style="position:absolute;z-index:251734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4.85pt,-.15pt" to="34.8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$14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26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230504</wp:posOffset>
                      </wp:positionV>
                      <wp:extent cx="305435" cy="0"/>
                      <wp:effectExtent l="0" t="0" r="18415" b="19050"/>
                      <wp:wrapNone/>
                      <wp:docPr id="269" name="Straight Connector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543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69" o:spid="_x0000_s1026" style="position:absolute;z-index:251735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1.75pt,18.15pt" to="65.8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36064" behindDoc="0" locked="0" layoutInCell="1" allowOverlap="1">
                      <wp:simplePos x="0" y="0"/>
                      <wp:positionH relativeFrom="column">
                        <wp:posOffset>532129</wp:posOffset>
                      </wp:positionH>
                      <wp:positionV relativeFrom="paragraph">
                        <wp:posOffset>1905</wp:posOffset>
                      </wp:positionV>
                      <wp:extent cx="0" cy="245745"/>
                      <wp:effectExtent l="0" t="0" r="19050" b="20955"/>
                      <wp:wrapNone/>
                      <wp:docPr id="270" name="Straight Connector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70" o:spid="_x0000_s1026" style="position:absolute;z-index:251736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.9pt,.15pt" to="41.9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$16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215264</wp:posOffset>
                      </wp:positionV>
                      <wp:extent cx="309880" cy="0"/>
                      <wp:effectExtent l="0" t="0" r="13970" b="19050"/>
                      <wp:wrapNone/>
                      <wp:docPr id="271" name="Straight Connector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988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71" o:spid="_x0000_s1026" style="position:absolute;z-index:251737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2.3pt,16.95pt" to="66.7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38112" behindDoc="0" locked="0" layoutInCell="1" allowOverlap="1">
                      <wp:simplePos x="0" y="0"/>
                      <wp:positionH relativeFrom="column">
                        <wp:posOffset>535304</wp:posOffset>
                      </wp:positionH>
                      <wp:positionV relativeFrom="paragraph">
                        <wp:posOffset>-9525</wp:posOffset>
                      </wp:positionV>
                      <wp:extent cx="0" cy="245745"/>
                      <wp:effectExtent l="0" t="0" r="19050" b="20955"/>
                      <wp:wrapNone/>
                      <wp:docPr id="272" name="Straight Connector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72" o:spid="_x0000_s1026" style="position:absolute;z-index:251738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.15pt,-.75pt" to="42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$15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80" w:type="pct"/>
            <w:tcBorders>
              <w:bottom w:val="single" w:sz="4" w:space="0" w:color="auto"/>
            </w:tcBorders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</w:tr>
      <w:tr w:rsidR="002D20BA" w:rsidTr="007C2441">
        <w:tc>
          <w:tcPr>
            <w:tcW w:w="1621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63063">
              <w:t>Demand</w:t>
            </w:r>
          </w:p>
        </w:tc>
        <w:tc>
          <w:tcPr>
            <w:tcW w:w="748" w:type="pct"/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26" w:type="pct"/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825" w:type="pct"/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80" w:type="pct"/>
            <w:tcBorders>
              <w:bottom w:val="single" w:sz="4" w:space="0" w:color="auto"/>
            </w:tcBorders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E705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000</w:t>
            </w:r>
          </w:p>
        </w:tc>
      </w:tr>
    </w:tbl>
    <w:p w:rsidR="002D20BA" w:rsidRDefault="002D20BA" w:rsidP="002D20BA">
      <w:pPr>
        <w:spacing w:after="0"/>
        <w:rPr>
          <w:bCs/>
        </w:rPr>
      </w:pPr>
      <w:r>
        <w:rPr>
          <w:bCs/>
        </w:rPr>
        <w:t>The optimal solution costs $18,600</w:t>
      </w:r>
      <w:r w:rsidR="00AE705A">
        <w:rPr>
          <w:bCs/>
        </w:rPr>
        <w:t>.</w:t>
      </w:r>
    </w:p>
    <w:tbl>
      <w:tblPr>
        <w:tblStyle w:val="TableGrid"/>
        <w:tblW w:w="4666" w:type="pct"/>
        <w:tblLook w:val="04A0" w:firstRow="1" w:lastRow="0" w:firstColumn="1" w:lastColumn="0" w:noHBand="0" w:noVBand="1"/>
      </w:tblPr>
      <w:tblGrid>
        <w:gridCol w:w="2787"/>
        <w:gridCol w:w="1287"/>
        <w:gridCol w:w="1421"/>
        <w:gridCol w:w="1419"/>
        <w:gridCol w:w="1686"/>
      </w:tblGrid>
      <w:tr w:rsidR="002D20BA" w:rsidTr="007C2441">
        <w:tc>
          <w:tcPr>
            <w:tcW w:w="1621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To</w:t>
            </w:r>
          </w:p>
          <w:p w:rsidR="002D20BA" w:rsidRPr="00A63063" w:rsidRDefault="00A351AE" w:rsidP="007C2441">
            <w:pPr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 xml:space="preserve"> </w:t>
            </w:r>
            <w:r w:rsidRPr="00A63063">
              <w:rPr>
                <w:i/>
              </w:rPr>
              <w:t>From</w:t>
            </w:r>
          </w:p>
        </w:tc>
        <w:tc>
          <w:tcPr>
            <w:tcW w:w="748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Dallas</w:t>
            </w:r>
          </w:p>
        </w:tc>
        <w:tc>
          <w:tcPr>
            <w:tcW w:w="826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Erie</w:t>
            </w:r>
          </w:p>
        </w:tc>
        <w:tc>
          <w:tcPr>
            <w:tcW w:w="825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Fargo</w:t>
            </w:r>
          </w:p>
        </w:tc>
        <w:tc>
          <w:tcPr>
            <w:tcW w:w="980" w:type="pct"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Capacity</w:t>
            </w:r>
          </w:p>
        </w:tc>
      </w:tr>
      <w:tr w:rsidR="002D20BA" w:rsidTr="007C2441">
        <w:tc>
          <w:tcPr>
            <w:tcW w:w="1621" w:type="pct"/>
          </w:tcPr>
          <w:p w:rsidR="002D20BA" w:rsidRPr="00A63063" w:rsidRDefault="0056634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-357505</wp:posOffset>
                      </wp:positionV>
                      <wp:extent cx="1790700" cy="342900"/>
                      <wp:effectExtent l="0" t="0" r="19050" b="19050"/>
                      <wp:wrapNone/>
                      <wp:docPr id="273" name="Straight Connector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90700" cy="3429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73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-28.15pt" to="135.35pt,-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A63063">
              <w:t>Cleveland</w:t>
            </w:r>
          </w:p>
        </w:tc>
        <w:tc>
          <w:tcPr>
            <w:tcW w:w="748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40160" behindDoc="0" locked="0" layoutInCell="1" allowOverlap="1">
                      <wp:simplePos x="0" y="0"/>
                      <wp:positionH relativeFrom="column">
                        <wp:posOffset>405764</wp:posOffset>
                      </wp:positionH>
                      <wp:positionV relativeFrom="paragraph">
                        <wp:posOffset>-25400</wp:posOffset>
                      </wp:positionV>
                      <wp:extent cx="0" cy="245745"/>
                      <wp:effectExtent l="0" t="0" r="19050" b="20955"/>
                      <wp:wrapNone/>
                      <wp:docPr id="274" name="Straight Connector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74" o:spid="_x0000_s1026" style="position:absolute;z-index:251740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1.95pt,-2pt" to="31.9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238759</wp:posOffset>
                      </wp:positionV>
                      <wp:extent cx="321310" cy="0"/>
                      <wp:effectExtent l="0" t="0" r="21590" b="19050"/>
                      <wp:wrapNone/>
                      <wp:docPr id="275" name="Straight Connector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2131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75" o:spid="_x0000_s1026" style="position:absolute;z-index:2517411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3.5pt,18.8pt" to="58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$9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6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522605</wp:posOffset>
                      </wp:positionH>
                      <wp:positionV relativeFrom="paragraph">
                        <wp:posOffset>227964</wp:posOffset>
                      </wp:positionV>
                      <wp:extent cx="313690" cy="0"/>
                      <wp:effectExtent l="0" t="0" r="10160" b="19050"/>
                      <wp:wrapNone/>
                      <wp:docPr id="276" name="Straight Connector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1369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76" o:spid="_x0000_s1026" style="position:absolute;z-index:2517432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1.15pt,17.95pt" to="65.8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42208" behindDoc="0" locked="0" layoutInCell="1" allowOverlap="1">
                      <wp:simplePos x="0" y="0"/>
                      <wp:positionH relativeFrom="column">
                        <wp:posOffset>523239</wp:posOffset>
                      </wp:positionH>
                      <wp:positionV relativeFrom="paragraph">
                        <wp:posOffset>-6350</wp:posOffset>
                      </wp:positionV>
                      <wp:extent cx="0" cy="245745"/>
                      <wp:effectExtent l="0" t="0" r="19050" b="20955"/>
                      <wp:wrapNone/>
                      <wp:docPr id="277" name="Straight Connector 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77" o:spid="_x0000_s1026" style="position:absolute;z-index:2517422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.2pt,-.5pt" to="41.2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$6</w:t>
            </w:r>
          </w:p>
          <w:p w:rsidR="002D20BA" w:rsidRPr="00460331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 w:rsidRPr="0046033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25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227964</wp:posOffset>
                      </wp:positionV>
                      <wp:extent cx="294640" cy="0"/>
                      <wp:effectExtent l="0" t="0" r="10160" b="19050"/>
                      <wp:wrapNone/>
                      <wp:docPr id="278" name="Straight Connector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946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78" o:spid="_x0000_s1026" style="position:absolute;z-index:251744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2.3pt,17.95pt" to="65.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45280" behindDoc="0" locked="0" layoutInCell="1" allowOverlap="1">
                      <wp:simplePos x="0" y="0"/>
                      <wp:positionH relativeFrom="column">
                        <wp:posOffset>537844</wp:posOffset>
                      </wp:positionH>
                      <wp:positionV relativeFrom="paragraph">
                        <wp:posOffset>-5715</wp:posOffset>
                      </wp:positionV>
                      <wp:extent cx="0" cy="245745"/>
                      <wp:effectExtent l="0" t="0" r="19050" b="20955"/>
                      <wp:wrapNone/>
                      <wp:docPr id="279" name="Straight Connector 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79" o:spid="_x0000_s1026" style="position:absolute;z-index:2517452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.35pt,-.45pt" to="42.3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$10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pct"/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2D20BA" w:rsidTr="007C2441">
        <w:tc>
          <w:tcPr>
            <w:tcW w:w="1621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63063">
              <w:t>Calgary</w:t>
            </w:r>
          </w:p>
        </w:tc>
        <w:tc>
          <w:tcPr>
            <w:tcW w:w="748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212089</wp:posOffset>
                      </wp:positionV>
                      <wp:extent cx="290830" cy="0"/>
                      <wp:effectExtent l="0" t="0" r="13970" b="19050"/>
                      <wp:wrapNone/>
                      <wp:docPr id="280" name="Straight Connector 2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9083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80" o:spid="_x0000_s1026" style="position:absolute;z-index:2517473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6.15pt,16.7pt" to="59.0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46304" behindDoc="0" locked="0" layoutInCell="1" allowOverlap="1">
                      <wp:simplePos x="0" y="0"/>
                      <wp:positionH relativeFrom="column">
                        <wp:posOffset>456564</wp:posOffset>
                      </wp:positionH>
                      <wp:positionV relativeFrom="paragraph">
                        <wp:posOffset>-13970</wp:posOffset>
                      </wp:positionV>
                      <wp:extent cx="0" cy="245745"/>
                      <wp:effectExtent l="0" t="0" r="19050" b="20955"/>
                      <wp:wrapNone/>
                      <wp:docPr id="281" name="Straight Connector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81" o:spid="_x0000_s1026" style="position:absolute;z-index:2517463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5.95pt,-1.1pt" to="35.9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$20</w:t>
            </w:r>
          </w:p>
          <w:p w:rsidR="002D20BA" w:rsidRPr="00460331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 w:rsidRPr="004603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6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522605</wp:posOffset>
                      </wp:positionH>
                      <wp:positionV relativeFrom="paragraph">
                        <wp:posOffset>212089</wp:posOffset>
                      </wp:positionV>
                      <wp:extent cx="313055" cy="0"/>
                      <wp:effectExtent l="0" t="0" r="10795" b="19050"/>
                      <wp:wrapNone/>
                      <wp:docPr id="282" name="Straight Connector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1305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82" o:spid="_x0000_s1026" style="position:absolute;z-index:2517483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1.15pt,16.7pt" to="65.8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49376" behindDoc="0" locked="0" layoutInCell="1" allowOverlap="1">
                      <wp:simplePos x="0" y="0"/>
                      <wp:positionH relativeFrom="column">
                        <wp:posOffset>520699</wp:posOffset>
                      </wp:positionH>
                      <wp:positionV relativeFrom="paragraph">
                        <wp:posOffset>-12700</wp:posOffset>
                      </wp:positionV>
                      <wp:extent cx="0" cy="245745"/>
                      <wp:effectExtent l="0" t="0" r="19050" b="20955"/>
                      <wp:wrapNone/>
                      <wp:docPr id="283" name="Straight Connector 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83" o:spid="_x0000_s1026" style="position:absolute;z-index:2517493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pt,-1pt" to="4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$10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25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230505</wp:posOffset>
                      </wp:positionV>
                      <wp:extent cx="306070" cy="635"/>
                      <wp:effectExtent l="0" t="0" r="17780" b="37465"/>
                      <wp:wrapNone/>
                      <wp:docPr id="284" name="Straight Connector 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306070" cy="63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84" o:spid="_x0000_s1026" style="position:absolute;flip: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3pt,18.15pt" to="66.4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51424" behindDoc="0" locked="0" layoutInCell="1" allowOverlap="1">
                      <wp:simplePos x="0" y="0"/>
                      <wp:positionH relativeFrom="column">
                        <wp:posOffset>539114</wp:posOffset>
                      </wp:positionH>
                      <wp:positionV relativeFrom="paragraph">
                        <wp:posOffset>-635</wp:posOffset>
                      </wp:positionV>
                      <wp:extent cx="0" cy="245745"/>
                      <wp:effectExtent l="0" t="0" r="19050" b="20955"/>
                      <wp:wrapNone/>
                      <wp:docPr id="285" name="Straight Connector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85" o:spid="_x0000_s1026" style="position:absolute;z-index:251751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.45pt,-.05pt" to="42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$8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80" w:type="pct"/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</w:tr>
      <w:tr w:rsidR="002D20BA" w:rsidTr="007C2441">
        <w:tc>
          <w:tcPr>
            <w:tcW w:w="1621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63063">
              <w:t>Tucson</w:t>
            </w:r>
          </w:p>
        </w:tc>
        <w:tc>
          <w:tcPr>
            <w:tcW w:w="748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440690</wp:posOffset>
                      </wp:positionH>
                      <wp:positionV relativeFrom="paragraph">
                        <wp:posOffset>245110</wp:posOffset>
                      </wp:positionV>
                      <wp:extent cx="317500" cy="635"/>
                      <wp:effectExtent l="0" t="0" r="25400" b="37465"/>
                      <wp:wrapNone/>
                      <wp:docPr id="286" name="Straight Connector 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317500" cy="63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86" o:spid="_x0000_s1026" style="position:absolute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7pt,19.3pt" to="59.7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53472" behindDoc="0" locked="0" layoutInCell="1" allowOverlap="1">
                      <wp:simplePos x="0" y="0"/>
                      <wp:positionH relativeFrom="column">
                        <wp:posOffset>442594</wp:posOffset>
                      </wp:positionH>
                      <wp:positionV relativeFrom="paragraph">
                        <wp:posOffset>-1905</wp:posOffset>
                      </wp:positionV>
                      <wp:extent cx="0" cy="245745"/>
                      <wp:effectExtent l="0" t="0" r="19050" b="20955"/>
                      <wp:wrapNone/>
                      <wp:docPr id="287" name="Straight Connector 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87" o:spid="_x0000_s1026" style="position:absolute;z-index:2517534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4.85pt,-.15pt" to="34.8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$14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26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230504</wp:posOffset>
                      </wp:positionV>
                      <wp:extent cx="305435" cy="0"/>
                      <wp:effectExtent l="0" t="0" r="18415" b="19050"/>
                      <wp:wrapNone/>
                      <wp:docPr id="704" name="Straight Connector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543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04" o:spid="_x0000_s1026" style="position:absolute;z-index:251754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1.75pt,18.15pt" to="65.8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55520" behindDoc="0" locked="0" layoutInCell="1" allowOverlap="1">
                      <wp:simplePos x="0" y="0"/>
                      <wp:positionH relativeFrom="column">
                        <wp:posOffset>532129</wp:posOffset>
                      </wp:positionH>
                      <wp:positionV relativeFrom="paragraph">
                        <wp:posOffset>1905</wp:posOffset>
                      </wp:positionV>
                      <wp:extent cx="0" cy="245745"/>
                      <wp:effectExtent l="0" t="0" r="19050" b="20955"/>
                      <wp:wrapNone/>
                      <wp:docPr id="705" name="Straight Connector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05" o:spid="_x0000_s1026" style="position:absolute;z-index:2517555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.9pt,.15pt" to="41.9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$16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25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56544" behindDoc="0" locked="0" layoutInCell="1" allowOverlap="1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215264</wp:posOffset>
                      </wp:positionV>
                      <wp:extent cx="309880" cy="0"/>
                      <wp:effectExtent l="0" t="0" r="13970" b="19050"/>
                      <wp:wrapNone/>
                      <wp:docPr id="706" name="Straight Connector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988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06" o:spid="_x0000_s1026" style="position:absolute;z-index:2517565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2.3pt,16.95pt" to="66.7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57568" behindDoc="0" locked="0" layoutInCell="1" allowOverlap="1">
                      <wp:simplePos x="0" y="0"/>
                      <wp:positionH relativeFrom="column">
                        <wp:posOffset>535304</wp:posOffset>
                      </wp:positionH>
                      <wp:positionV relativeFrom="paragraph">
                        <wp:posOffset>-9525</wp:posOffset>
                      </wp:positionV>
                      <wp:extent cx="0" cy="245745"/>
                      <wp:effectExtent l="0" t="0" r="19050" b="20955"/>
                      <wp:wrapNone/>
                      <wp:docPr id="707" name="Straight Connector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07" o:spid="_x0000_s1026" style="position:absolute;z-index:2517575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.15pt,-.75pt" to="42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$15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pct"/>
            <w:tcBorders>
              <w:bottom w:val="single" w:sz="4" w:space="0" w:color="auto"/>
            </w:tcBorders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</w:tr>
      <w:tr w:rsidR="002D20BA" w:rsidTr="007C2441">
        <w:tc>
          <w:tcPr>
            <w:tcW w:w="1621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63063">
              <w:t>Demand</w:t>
            </w:r>
          </w:p>
        </w:tc>
        <w:tc>
          <w:tcPr>
            <w:tcW w:w="748" w:type="pct"/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26" w:type="pct"/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825" w:type="pct"/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80" w:type="pct"/>
            <w:tcBorders>
              <w:bottom w:val="single" w:sz="4" w:space="0" w:color="auto"/>
            </w:tcBorders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E705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000</w:t>
            </w:r>
          </w:p>
        </w:tc>
      </w:tr>
    </w:tbl>
    <w:p w:rsidR="00AE705A" w:rsidRDefault="00F55C5E" w:rsidP="002D20BA">
      <w:pPr>
        <w:spacing w:after="0"/>
        <w:rPr>
          <w:bCs/>
        </w:rPr>
      </w:pPr>
      <w:r>
        <w:rPr>
          <w:bCs/>
        </w:rPr>
        <w:t>Cognitive Domain: Analysis</w:t>
      </w:r>
    </w:p>
    <w:p w:rsidR="002D20BA" w:rsidRDefault="00F55C5E" w:rsidP="002D20BA">
      <w:pPr>
        <w:spacing w:after="0"/>
        <w:rPr>
          <w:bCs/>
        </w:rPr>
      </w:pPr>
      <w:r>
        <w:rPr>
          <w:bCs/>
        </w:rPr>
        <w:t>Difficulty Level: Hard</w:t>
      </w:r>
    </w:p>
    <w:p w:rsidR="002D20BA" w:rsidRDefault="002D20BA" w:rsidP="002D20BA">
      <w:pPr>
        <w:spacing w:after="0"/>
        <w:rPr>
          <w:bCs/>
        </w:rPr>
      </w:pPr>
    </w:p>
    <w:p w:rsidR="002D20BA" w:rsidRDefault="002D20BA" w:rsidP="002D20BA">
      <w:pPr>
        <w:spacing w:after="0"/>
        <w:rPr>
          <w:bCs/>
        </w:rPr>
      </w:pPr>
    </w:p>
    <w:p w:rsidR="002D20BA" w:rsidRDefault="002D20BA" w:rsidP="002D20BA">
      <w:pPr>
        <w:spacing w:after="0"/>
        <w:rPr>
          <w:bCs/>
        </w:rPr>
      </w:pPr>
      <w:r>
        <w:rPr>
          <w:bCs/>
        </w:rPr>
        <w:t>18.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00"/>
        <w:gridCol w:w="1152"/>
        <w:gridCol w:w="1272"/>
        <w:gridCol w:w="1272"/>
        <w:gridCol w:w="1510"/>
        <w:gridCol w:w="1510"/>
      </w:tblGrid>
      <w:tr w:rsidR="002D20BA" w:rsidTr="007C2441">
        <w:tc>
          <w:tcPr>
            <w:tcW w:w="1357" w:type="pct"/>
          </w:tcPr>
          <w:p w:rsidR="002D20BA" w:rsidRPr="00A63063" w:rsidRDefault="0056634A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eastAsia="Times New Roman"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-10795</wp:posOffset>
                      </wp:positionV>
                      <wp:extent cx="1600200" cy="352425"/>
                      <wp:effectExtent l="0" t="0" r="19050" b="28575"/>
                      <wp:wrapNone/>
                      <wp:docPr id="708" name="Straight Connector 7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600200" cy="3524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08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-.85pt" to="120.3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A63063">
              <w:rPr>
                <w:i/>
              </w:rPr>
              <w:t>To</w:t>
            </w:r>
          </w:p>
          <w:p w:rsidR="002D20BA" w:rsidRPr="00A63063" w:rsidRDefault="00A351AE" w:rsidP="007C2441">
            <w:pPr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 xml:space="preserve"> </w:t>
            </w:r>
            <w:r w:rsidRPr="00A63063">
              <w:rPr>
                <w:i/>
              </w:rPr>
              <w:t>From</w:t>
            </w:r>
          </w:p>
        </w:tc>
        <w:tc>
          <w:tcPr>
            <w:tcW w:w="625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W</w:t>
            </w:r>
          </w:p>
        </w:tc>
        <w:tc>
          <w:tcPr>
            <w:tcW w:w="690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X</w:t>
            </w:r>
          </w:p>
        </w:tc>
        <w:tc>
          <w:tcPr>
            <w:tcW w:w="690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Y</w:t>
            </w:r>
          </w:p>
        </w:tc>
        <w:tc>
          <w:tcPr>
            <w:tcW w:w="819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Z</w:t>
            </w:r>
          </w:p>
        </w:tc>
        <w:tc>
          <w:tcPr>
            <w:tcW w:w="819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Capacity</w:t>
            </w:r>
          </w:p>
        </w:tc>
      </w:tr>
      <w:tr w:rsidR="002D20BA" w:rsidTr="007C2441">
        <w:tc>
          <w:tcPr>
            <w:tcW w:w="1357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63063">
              <w:t>1</w:t>
            </w:r>
          </w:p>
        </w:tc>
        <w:tc>
          <w:tcPr>
            <w:tcW w:w="625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59616" behindDoc="0" locked="0" layoutInCell="1" allowOverlap="1">
                      <wp:simplePos x="0" y="0"/>
                      <wp:positionH relativeFrom="column">
                        <wp:posOffset>396239</wp:posOffset>
                      </wp:positionH>
                      <wp:positionV relativeFrom="paragraph">
                        <wp:posOffset>-8890</wp:posOffset>
                      </wp:positionV>
                      <wp:extent cx="0" cy="245745"/>
                      <wp:effectExtent l="0" t="0" r="19050" b="20955"/>
                      <wp:wrapNone/>
                      <wp:docPr id="709" name="Straight Connector 7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09" o:spid="_x0000_s1026" style="position:absolute;z-index:251759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1.2pt,-.7pt" to="31.2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422275</wp:posOffset>
                      </wp:positionH>
                      <wp:positionV relativeFrom="paragraph">
                        <wp:posOffset>238124</wp:posOffset>
                      </wp:positionV>
                      <wp:extent cx="238125" cy="0"/>
                      <wp:effectExtent l="0" t="0" r="9525" b="19050"/>
                      <wp:wrapNone/>
                      <wp:docPr id="710" name="Straight Connector 7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10" o:spid="_x0000_s1026" style="position:absolute;z-index:251760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3.25pt,18.75pt" to="52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$7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90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62688" behindDoc="0" locked="0" layoutInCell="1" allowOverlap="1">
                      <wp:simplePos x="0" y="0"/>
                      <wp:positionH relativeFrom="column">
                        <wp:posOffset>518160</wp:posOffset>
                      </wp:positionH>
                      <wp:positionV relativeFrom="paragraph">
                        <wp:posOffset>238124</wp:posOffset>
                      </wp:positionV>
                      <wp:extent cx="228600" cy="0"/>
                      <wp:effectExtent l="0" t="0" r="19050" b="19050"/>
                      <wp:wrapNone/>
                      <wp:docPr id="711" name="Straight Connector 7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11" o:spid="_x0000_s1026" style="position:absolute;flip:y;z-index:2517626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0.8pt,18.75pt" to="58.8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61664" behindDoc="0" locked="0" layoutInCell="1" allowOverlap="1">
                      <wp:simplePos x="0" y="0"/>
                      <wp:positionH relativeFrom="column">
                        <wp:posOffset>523239</wp:posOffset>
                      </wp:positionH>
                      <wp:positionV relativeFrom="paragraph">
                        <wp:posOffset>-6350</wp:posOffset>
                      </wp:positionV>
                      <wp:extent cx="0" cy="245745"/>
                      <wp:effectExtent l="0" t="0" r="19050" b="20955"/>
                      <wp:wrapNone/>
                      <wp:docPr id="712" name="Straight Connector 7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12" o:spid="_x0000_s1026" style="position:absolute;z-index:2517616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.2pt,-.5pt" to="41.2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$4</w:t>
            </w:r>
          </w:p>
        </w:tc>
        <w:tc>
          <w:tcPr>
            <w:tcW w:w="690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63712" behindDoc="0" locked="0" layoutInCell="1" allowOverlap="1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228599</wp:posOffset>
                      </wp:positionV>
                      <wp:extent cx="209550" cy="0"/>
                      <wp:effectExtent l="0" t="0" r="19050" b="19050"/>
                      <wp:wrapNone/>
                      <wp:docPr id="713" name="Straight Connector 7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095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13" o:spid="_x0000_s1026" style="position:absolute;flip:y;z-index:251763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2.3pt,18pt" to="58.8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64736" behindDoc="0" locked="0" layoutInCell="1" allowOverlap="1">
                      <wp:simplePos x="0" y="0"/>
                      <wp:positionH relativeFrom="column">
                        <wp:posOffset>537844</wp:posOffset>
                      </wp:positionH>
                      <wp:positionV relativeFrom="paragraph">
                        <wp:posOffset>-5715</wp:posOffset>
                      </wp:positionV>
                      <wp:extent cx="0" cy="245745"/>
                      <wp:effectExtent l="0" t="0" r="19050" b="20955"/>
                      <wp:wrapNone/>
                      <wp:docPr id="714" name="Straight Connector 7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14" o:spid="_x0000_s1026" style="position:absolute;z-index:2517647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.35pt,-.45pt" to="42.3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$3</w:t>
            </w:r>
          </w:p>
          <w:p w:rsidR="002D20BA" w:rsidRPr="00454109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9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79072" behindDoc="0" locked="0" layoutInCell="1" allowOverlap="1">
                      <wp:simplePos x="0" y="0"/>
                      <wp:positionH relativeFrom="column">
                        <wp:posOffset>622934</wp:posOffset>
                      </wp:positionH>
                      <wp:positionV relativeFrom="paragraph">
                        <wp:posOffset>-12065</wp:posOffset>
                      </wp:positionV>
                      <wp:extent cx="0" cy="238760"/>
                      <wp:effectExtent l="0" t="0" r="19050" b="27940"/>
                      <wp:wrapNone/>
                      <wp:docPr id="715" name="Straight Connector 7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387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15" o:spid="_x0000_s1026" style="position:absolute;z-index:2517790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.05pt,-.95pt" to="49.0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78048" behindDoc="0" locked="0" layoutInCell="1" allowOverlap="1">
                      <wp:simplePos x="0" y="0"/>
                      <wp:positionH relativeFrom="column">
                        <wp:posOffset>622935</wp:posOffset>
                      </wp:positionH>
                      <wp:positionV relativeFrom="paragraph">
                        <wp:posOffset>228599</wp:posOffset>
                      </wp:positionV>
                      <wp:extent cx="323850" cy="0"/>
                      <wp:effectExtent l="0" t="0" r="19050" b="19050"/>
                      <wp:wrapNone/>
                      <wp:docPr id="716" name="Straight Connector 7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323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16" o:spid="_x0000_s1026" style="position:absolute;flip:x y;z-index:251778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9.05pt,18pt" to="74.5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$6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9" w:type="pct"/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2D20BA" w:rsidTr="007C2441">
        <w:tc>
          <w:tcPr>
            <w:tcW w:w="1357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63063">
              <w:t>2</w:t>
            </w:r>
          </w:p>
        </w:tc>
        <w:tc>
          <w:tcPr>
            <w:tcW w:w="625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66784" behindDoc="0" locked="0" layoutInCell="1" allowOverlap="1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216534</wp:posOffset>
                      </wp:positionV>
                      <wp:extent cx="333375" cy="0"/>
                      <wp:effectExtent l="0" t="0" r="9525" b="19050"/>
                      <wp:wrapNone/>
                      <wp:docPr id="717" name="Straight Connector 7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333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17" o:spid="_x0000_s1026" style="position:absolute;z-index:2517667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75pt,17.05pt" to="5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65760" behindDoc="0" locked="0" layoutInCell="1" allowOverlap="1">
                      <wp:simplePos x="0" y="0"/>
                      <wp:positionH relativeFrom="column">
                        <wp:posOffset>360679</wp:posOffset>
                      </wp:positionH>
                      <wp:positionV relativeFrom="paragraph">
                        <wp:posOffset>-13335</wp:posOffset>
                      </wp:positionV>
                      <wp:extent cx="0" cy="245745"/>
                      <wp:effectExtent l="0" t="0" r="19050" b="20955"/>
                      <wp:wrapNone/>
                      <wp:docPr id="718" name="Straight Connector 7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18" o:spid="_x0000_s1026" style="position:absolute;z-index:2517657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8.4pt,-1.05pt" to="28.4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$9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90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67808" behindDoc="0" locked="0" layoutInCell="1" allowOverlap="1">
                      <wp:simplePos x="0" y="0"/>
                      <wp:positionH relativeFrom="column">
                        <wp:posOffset>518160</wp:posOffset>
                      </wp:positionH>
                      <wp:positionV relativeFrom="paragraph">
                        <wp:posOffset>216534</wp:posOffset>
                      </wp:positionV>
                      <wp:extent cx="228600" cy="0"/>
                      <wp:effectExtent l="0" t="0" r="19050" b="19050"/>
                      <wp:wrapNone/>
                      <wp:docPr id="719" name="Straight Connector 7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19" o:spid="_x0000_s1026" style="position:absolute;z-index:251767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0.8pt,17.05pt" to="58.8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68832" behindDoc="0" locked="0" layoutInCell="1" allowOverlap="1">
                      <wp:simplePos x="0" y="0"/>
                      <wp:positionH relativeFrom="column">
                        <wp:posOffset>520699</wp:posOffset>
                      </wp:positionH>
                      <wp:positionV relativeFrom="paragraph">
                        <wp:posOffset>-12700</wp:posOffset>
                      </wp:positionV>
                      <wp:extent cx="0" cy="245745"/>
                      <wp:effectExtent l="0" t="0" r="19050" b="20955"/>
                      <wp:wrapNone/>
                      <wp:docPr id="720" name="Straight Connector 7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20" o:spid="_x0000_s1026" style="position:absolute;z-index:251768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pt,-1pt" to="4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$8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90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69856" behindDoc="0" locked="0" layoutInCell="1" allowOverlap="1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226059</wp:posOffset>
                      </wp:positionV>
                      <wp:extent cx="209550" cy="0"/>
                      <wp:effectExtent l="0" t="0" r="19050" b="19050"/>
                      <wp:wrapNone/>
                      <wp:docPr id="721" name="Straight Connector 7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095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21" o:spid="_x0000_s1026" style="position:absolute;flip:y;z-index:2517698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2.3pt,17.8pt" to="58.8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70880" behindDoc="0" locked="0" layoutInCell="1" allowOverlap="1">
                      <wp:simplePos x="0" y="0"/>
                      <wp:positionH relativeFrom="column">
                        <wp:posOffset>539114</wp:posOffset>
                      </wp:positionH>
                      <wp:positionV relativeFrom="paragraph">
                        <wp:posOffset>-635</wp:posOffset>
                      </wp:positionV>
                      <wp:extent cx="0" cy="245745"/>
                      <wp:effectExtent l="0" t="0" r="19050" b="20955"/>
                      <wp:wrapNone/>
                      <wp:docPr id="722" name="Straight Connector 7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22" o:spid="_x0000_s1026" style="position:absolute;z-index:251770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.45pt,-.05pt" to="42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$5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9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81120" behindDoc="0" locked="0" layoutInCell="1" allowOverlap="1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216534</wp:posOffset>
                      </wp:positionV>
                      <wp:extent cx="323850" cy="0"/>
                      <wp:effectExtent l="0" t="0" r="19050" b="19050"/>
                      <wp:wrapNone/>
                      <wp:docPr id="723" name="Straight Connector 7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23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23" o:spid="_x0000_s1026" style="position:absolute;z-index:251781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.8pt,17.05pt" to="72.3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80096" behindDoc="0" locked="0" layoutInCell="1" allowOverlap="1">
                      <wp:simplePos x="0" y="0"/>
                      <wp:positionH relativeFrom="column">
                        <wp:posOffset>594359</wp:posOffset>
                      </wp:positionH>
                      <wp:positionV relativeFrom="paragraph">
                        <wp:posOffset>6985</wp:posOffset>
                      </wp:positionV>
                      <wp:extent cx="0" cy="200025"/>
                      <wp:effectExtent l="0" t="0" r="19050" b="9525"/>
                      <wp:wrapNone/>
                      <wp:docPr id="724" name="Straight Connector 7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00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24" o:spid="_x0000_s1026" style="position:absolute;z-index:2517800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46.8pt,.55pt" to="46.8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$7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9" w:type="pct"/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2D20BA" w:rsidTr="007C2441">
        <w:tc>
          <w:tcPr>
            <w:tcW w:w="1357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63063">
              <w:t>3</w:t>
            </w:r>
          </w:p>
        </w:tc>
        <w:tc>
          <w:tcPr>
            <w:tcW w:w="625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71904" behindDoc="0" locked="0" layoutInCell="1" allowOverlap="1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241299</wp:posOffset>
                      </wp:positionV>
                      <wp:extent cx="247650" cy="0"/>
                      <wp:effectExtent l="0" t="0" r="19050" b="19050"/>
                      <wp:wrapNone/>
                      <wp:docPr id="725" name="Straight Connector 7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76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25" o:spid="_x0000_s1026" style="position:absolute;z-index:251771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4.75pt,19pt" to="54.2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72928" behindDoc="0" locked="0" layoutInCell="1" allowOverlap="1">
                      <wp:simplePos x="0" y="0"/>
                      <wp:positionH relativeFrom="column">
                        <wp:posOffset>442594</wp:posOffset>
                      </wp:positionH>
                      <wp:positionV relativeFrom="paragraph">
                        <wp:posOffset>-1905</wp:posOffset>
                      </wp:positionV>
                      <wp:extent cx="0" cy="245745"/>
                      <wp:effectExtent l="0" t="0" r="19050" b="20955"/>
                      <wp:wrapNone/>
                      <wp:docPr id="726" name="Straight Connector 7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26" o:spid="_x0000_s1026" style="position:absolute;z-index:2517729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4.85pt,-.15pt" to="34.8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$8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 w:rsidRPr="00454109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690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73952" behindDoc="0" locked="0" layoutInCell="1" allowOverlap="1">
                      <wp:simplePos x="0" y="0"/>
                      <wp:positionH relativeFrom="column">
                        <wp:posOffset>527685</wp:posOffset>
                      </wp:positionH>
                      <wp:positionV relativeFrom="paragraph">
                        <wp:posOffset>231774</wp:posOffset>
                      </wp:positionV>
                      <wp:extent cx="219075" cy="0"/>
                      <wp:effectExtent l="0" t="0" r="9525" b="19050"/>
                      <wp:wrapNone/>
                      <wp:docPr id="727" name="Straight Connector 7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27" o:spid="_x0000_s1026" style="position:absolute;z-index:251773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1.55pt,18.25pt" to="58.8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74976" behindDoc="0" locked="0" layoutInCell="1" allowOverlap="1">
                      <wp:simplePos x="0" y="0"/>
                      <wp:positionH relativeFrom="column">
                        <wp:posOffset>532129</wp:posOffset>
                      </wp:positionH>
                      <wp:positionV relativeFrom="paragraph">
                        <wp:posOffset>1905</wp:posOffset>
                      </wp:positionV>
                      <wp:extent cx="0" cy="245745"/>
                      <wp:effectExtent l="0" t="0" r="19050" b="20955"/>
                      <wp:wrapNone/>
                      <wp:docPr id="728" name="Straight Connector 7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28" o:spid="_x0000_s1026" style="position:absolute;z-index:251774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.9pt,.15pt" to="41.9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$5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0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76000" behindDoc="0" locked="0" layoutInCell="1" allowOverlap="1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203199</wp:posOffset>
                      </wp:positionV>
                      <wp:extent cx="228600" cy="0"/>
                      <wp:effectExtent l="0" t="0" r="19050" b="19050"/>
                      <wp:wrapNone/>
                      <wp:docPr id="729" name="Straight Connector 7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29" o:spid="_x0000_s1026" style="position:absolute;flip:y;z-index:2517760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2.3pt,16pt" to="60.3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77024" behindDoc="0" locked="0" layoutInCell="1" allowOverlap="1">
                      <wp:simplePos x="0" y="0"/>
                      <wp:positionH relativeFrom="column">
                        <wp:posOffset>535304</wp:posOffset>
                      </wp:positionH>
                      <wp:positionV relativeFrom="paragraph">
                        <wp:posOffset>-9525</wp:posOffset>
                      </wp:positionV>
                      <wp:extent cx="0" cy="245745"/>
                      <wp:effectExtent l="0" t="0" r="19050" b="20955"/>
                      <wp:wrapNone/>
                      <wp:docPr id="730" name="Straight Connector 7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30" o:spid="_x0000_s1026" style="position:absolute;z-index:251777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.15pt,-.75pt" to="42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$4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19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82144" behindDoc="0" locked="0" layoutInCell="1" allowOverlap="1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203199</wp:posOffset>
                      </wp:positionV>
                      <wp:extent cx="304800" cy="0"/>
                      <wp:effectExtent l="0" t="0" r="19050" b="19050"/>
                      <wp:wrapNone/>
                      <wp:docPr id="731" name="Straight Connector 7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31" o:spid="_x0000_s1026" style="position:absolute;z-index:251782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.3pt,16pt" to="72.3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$6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19" w:type="pct"/>
            <w:tcBorders>
              <w:bottom w:val="single" w:sz="4" w:space="0" w:color="auto"/>
            </w:tcBorders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</w:tr>
      <w:tr w:rsidR="002D20BA" w:rsidTr="007C2441">
        <w:tc>
          <w:tcPr>
            <w:tcW w:w="1357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63063">
              <w:t>Demand</w:t>
            </w:r>
          </w:p>
        </w:tc>
        <w:tc>
          <w:tcPr>
            <w:tcW w:w="625" w:type="pct"/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690" w:type="pct"/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90" w:type="pct"/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19" w:type="pct"/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19" w:type="pct"/>
            <w:tcBorders>
              <w:bottom w:val="single" w:sz="4" w:space="0" w:color="auto"/>
            </w:tcBorders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E705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2D20BA" w:rsidRDefault="002D20BA" w:rsidP="002D20BA">
      <w:pPr>
        <w:spacing w:after="0"/>
        <w:rPr>
          <w:bCs/>
        </w:rPr>
      </w:pPr>
      <w:r>
        <w:rPr>
          <w:bCs/>
        </w:rPr>
        <w:t>Add a negligible amount to the 3W shipping route to permit completion of the stepping stone analysis. One improvement would be to divert a shipment to the 1X cell, which improves the solution by $400.</w:t>
      </w:r>
    </w:p>
    <w:p w:rsidR="002D20BA" w:rsidRDefault="002D20BA" w:rsidP="002D20BA">
      <w:pPr>
        <w:spacing w:after="0"/>
        <w:rPr>
          <w:b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00"/>
        <w:gridCol w:w="1152"/>
        <w:gridCol w:w="1272"/>
        <w:gridCol w:w="1272"/>
        <w:gridCol w:w="1510"/>
        <w:gridCol w:w="1510"/>
      </w:tblGrid>
      <w:tr w:rsidR="002D20BA" w:rsidTr="007C2441">
        <w:tc>
          <w:tcPr>
            <w:tcW w:w="1357" w:type="pct"/>
          </w:tcPr>
          <w:p w:rsidR="002D20BA" w:rsidRPr="00A63063" w:rsidRDefault="0056634A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eastAsia="Times New Roman"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-10795</wp:posOffset>
                      </wp:positionV>
                      <wp:extent cx="1600200" cy="352425"/>
                      <wp:effectExtent l="0" t="0" r="19050" b="28575"/>
                      <wp:wrapNone/>
                      <wp:docPr id="732" name="Straight Connector 7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600200" cy="3524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32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-.85pt" to="120.3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A63063">
              <w:rPr>
                <w:i/>
              </w:rPr>
              <w:t>To</w:t>
            </w:r>
          </w:p>
          <w:p w:rsidR="002D20BA" w:rsidRPr="00A63063" w:rsidRDefault="00A351AE" w:rsidP="007C2441">
            <w:pPr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 xml:space="preserve"> </w:t>
            </w:r>
            <w:r w:rsidRPr="00A63063">
              <w:rPr>
                <w:i/>
              </w:rPr>
              <w:t>From</w:t>
            </w:r>
          </w:p>
        </w:tc>
        <w:tc>
          <w:tcPr>
            <w:tcW w:w="625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W</w:t>
            </w:r>
          </w:p>
        </w:tc>
        <w:tc>
          <w:tcPr>
            <w:tcW w:w="690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X</w:t>
            </w:r>
          </w:p>
        </w:tc>
        <w:tc>
          <w:tcPr>
            <w:tcW w:w="690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Y</w:t>
            </w:r>
          </w:p>
        </w:tc>
        <w:tc>
          <w:tcPr>
            <w:tcW w:w="819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Z</w:t>
            </w:r>
          </w:p>
        </w:tc>
        <w:tc>
          <w:tcPr>
            <w:tcW w:w="819" w:type="pct"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63063">
              <w:rPr>
                <w:i/>
              </w:rPr>
              <w:t>Capacity</w:t>
            </w:r>
          </w:p>
        </w:tc>
      </w:tr>
      <w:tr w:rsidR="002D20BA" w:rsidTr="007C2441">
        <w:tc>
          <w:tcPr>
            <w:tcW w:w="1357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63063">
              <w:t>1</w:t>
            </w:r>
          </w:p>
        </w:tc>
        <w:tc>
          <w:tcPr>
            <w:tcW w:w="625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84192" behindDoc="0" locked="0" layoutInCell="1" allowOverlap="1">
                      <wp:simplePos x="0" y="0"/>
                      <wp:positionH relativeFrom="column">
                        <wp:posOffset>396239</wp:posOffset>
                      </wp:positionH>
                      <wp:positionV relativeFrom="paragraph">
                        <wp:posOffset>-8890</wp:posOffset>
                      </wp:positionV>
                      <wp:extent cx="0" cy="245745"/>
                      <wp:effectExtent l="0" t="0" r="19050" b="20955"/>
                      <wp:wrapNone/>
                      <wp:docPr id="733" name="Straight Connector 7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33" o:spid="_x0000_s1026" style="position:absolute;z-index:251784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1.2pt,-.7pt" to="31.2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85216" behindDoc="0" locked="0" layoutInCell="1" allowOverlap="1">
                      <wp:simplePos x="0" y="0"/>
                      <wp:positionH relativeFrom="column">
                        <wp:posOffset>422275</wp:posOffset>
                      </wp:positionH>
                      <wp:positionV relativeFrom="paragraph">
                        <wp:posOffset>238124</wp:posOffset>
                      </wp:positionV>
                      <wp:extent cx="238125" cy="0"/>
                      <wp:effectExtent l="0" t="0" r="9525" b="19050"/>
                      <wp:wrapNone/>
                      <wp:docPr id="734" name="Straight Connector 7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34" o:spid="_x0000_s1026" style="position:absolute;z-index:251785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3.25pt,18.75pt" to="52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$7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0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87264" behindDoc="0" locked="0" layoutInCell="1" allowOverlap="1">
                      <wp:simplePos x="0" y="0"/>
                      <wp:positionH relativeFrom="column">
                        <wp:posOffset>518160</wp:posOffset>
                      </wp:positionH>
                      <wp:positionV relativeFrom="paragraph">
                        <wp:posOffset>238124</wp:posOffset>
                      </wp:positionV>
                      <wp:extent cx="228600" cy="0"/>
                      <wp:effectExtent l="0" t="0" r="19050" b="19050"/>
                      <wp:wrapNone/>
                      <wp:docPr id="735" name="Straight Connector 7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35" o:spid="_x0000_s1026" style="position:absolute;flip:y;z-index:251787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0.8pt,18.75pt" to="58.8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86240" behindDoc="0" locked="0" layoutInCell="1" allowOverlap="1">
                      <wp:simplePos x="0" y="0"/>
                      <wp:positionH relativeFrom="column">
                        <wp:posOffset>523239</wp:posOffset>
                      </wp:positionH>
                      <wp:positionV relativeFrom="paragraph">
                        <wp:posOffset>-6350</wp:posOffset>
                      </wp:positionV>
                      <wp:extent cx="0" cy="245745"/>
                      <wp:effectExtent l="0" t="0" r="19050" b="20955"/>
                      <wp:wrapNone/>
                      <wp:docPr id="736" name="Straight Connector 7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36" o:spid="_x0000_s1026" style="position:absolute;z-index:251786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.2pt,-.5pt" to="41.2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$4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90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88288" behindDoc="0" locked="0" layoutInCell="1" allowOverlap="1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228599</wp:posOffset>
                      </wp:positionV>
                      <wp:extent cx="209550" cy="0"/>
                      <wp:effectExtent l="0" t="0" r="19050" b="19050"/>
                      <wp:wrapNone/>
                      <wp:docPr id="737" name="Straight Connector 7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095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37" o:spid="_x0000_s1026" style="position:absolute;flip:y;z-index:251788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2.3pt,18pt" to="58.8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89312" behindDoc="0" locked="0" layoutInCell="1" allowOverlap="1">
                      <wp:simplePos x="0" y="0"/>
                      <wp:positionH relativeFrom="column">
                        <wp:posOffset>537844</wp:posOffset>
                      </wp:positionH>
                      <wp:positionV relativeFrom="paragraph">
                        <wp:posOffset>-5715</wp:posOffset>
                      </wp:positionV>
                      <wp:extent cx="0" cy="245745"/>
                      <wp:effectExtent l="0" t="0" r="19050" b="20955"/>
                      <wp:wrapNone/>
                      <wp:docPr id="738" name="Straight Connector 7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38" o:spid="_x0000_s1026" style="position:absolute;z-index:251789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.35pt,-.45pt" to="42.3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$3</w:t>
            </w:r>
          </w:p>
          <w:p w:rsidR="002D20BA" w:rsidRPr="00454109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9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803648" behindDoc="0" locked="0" layoutInCell="1" allowOverlap="1">
                      <wp:simplePos x="0" y="0"/>
                      <wp:positionH relativeFrom="column">
                        <wp:posOffset>622934</wp:posOffset>
                      </wp:positionH>
                      <wp:positionV relativeFrom="paragraph">
                        <wp:posOffset>-12065</wp:posOffset>
                      </wp:positionV>
                      <wp:extent cx="0" cy="238760"/>
                      <wp:effectExtent l="0" t="0" r="19050" b="27940"/>
                      <wp:wrapNone/>
                      <wp:docPr id="739" name="Straight Connector 7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387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39" o:spid="_x0000_s1026" style="position:absolute;z-index:251803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.05pt,-.95pt" to="49.0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802624" behindDoc="0" locked="0" layoutInCell="1" allowOverlap="1">
                      <wp:simplePos x="0" y="0"/>
                      <wp:positionH relativeFrom="column">
                        <wp:posOffset>622935</wp:posOffset>
                      </wp:positionH>
                      <wp:positionV relativeFrom="paragraph">
                        <wp:posOffset>228599</wp:posOffset>
                      </wp:positionV>
                      <wp:extent cx="323850" cy="0"/>
                      <wp:effectExtent l="0" t="0" r="19050" b="19050"/>
                      <wp:wrapNone/>
                      <wp:docPr id="740" name="Straight Connector 7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323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40" o:spid="_x0000_s1026" style="position:absolute;flip:x y;z-index:251802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9.05pt,18pt" to="74.5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$6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9" w:type="pct"/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2D20BA" w:rsidTr="007C2441">
        <w:tc>
          <w:tcPr>
            <w:tcW w:w="1357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63063">
              <w:t>2</w:t>
            </w:r>
          </w:p>
        </w:tc>
        <w:tc>
          <w:tcPr>
            <w:tcW w:w="625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91360" behindDoc="0" locked="0" layoutInCell="1" allowOverlap="1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216534</wp:posOffset>
                      </wp:positionV>
                      <wp:extent cx="333375" cy="0"/>
                      <wp:effectExtent l="0" t="0" r="9525" b="19050"/>
                      <wp:wrapNone/>
                      <wp:docPr id="741" name="Straight Connector 7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333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41" o:spid="_x0000_s1026" style="position:absolute;z-index:251791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75pt,17.05pt" to="5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90336" behindDoc="0" locked="0" layoutInCell="1" allowOverlap="1">
                      <wp:simplePos x="0" y="0"/>
                      <wp:positionH relativeFrom="column">
                        <wp:posOffset>360679</wp:posOffset>
                      </wp:positionH>
                      <wp:positionV relativeFrom="paragraph">
                        <wp:posOffset>-13335</wp:posOffset>
                      </wp:positionV>
                      <wp:extent cx="0" cy="245745"/>
                      <wp:effectExtent l="0" t="0" r="19050" b="20955"/>
                      <wp:wrapNone/>
                      <wp:docPr id="742" name="Straight Connector 7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42" o:spid="_x0000_s1026" style="position:absolute;z-index:251790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8.4pt,-1.05pt" to="28.4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$9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690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92384" behindDoc="0" locked="0" layoutInCell="1" allowOverlap="1">
                      <wp:simplePos x="0" y="0"/>
                      <wp:positionH relativeFrom="column">
                        <wp:posOffset>518160</wp:posOffset>
                      </wp:positionH>
                      <wp:positionV relativeFrom="paragraph">
                        <wp:posOffset>216534</wp:posOffset>
                      </wp:positionV>
                      <wp:extent cx="228600" cy="0"/>
                      <wp:effectExtent l="0" t="0" r="19050" b="19050"/>
                      <wp:wrapNone/>
                      <wp:docPr id="743" name="Straight Connector 7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43" o:spid="_x0000_s1026" style="position:absolute;z-index:251792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0.8pt,17.05pt" to="58.8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93408" behindDoc="0" locked="0" layoutInCell="1" allowOverlap="1">
                      <wp:simplePos x="0" y="0"/>
                      <wp:positionH relativeFrom="column">
                        <wp:posOffset>520699</wp:posOffset>
                      </wp:positionH>
                      <wp:positionV relativeFrom="paragraph">
                        <wp:posOffset>-12700</wp:posOffset>
                      </wp:positionV>
                      <wp:extent cx="0" cy="245745"/>
                      <wp:effectExtent l="0" t="0" r="19050" b="20955"/>
                      <wp:wrapNone/>
                      <wp:docPr id="744" name="Straight Connector 7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44" o:spid="_x0000_s1026" style="position:absolute;z-index:251793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pt,-1pt" to="4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$8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0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94432" behindDoc="0" locked="0" layoutInCell="1" allowOverlap="1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226059</wp:posOffset>
                      </wp:positionV>
                      <wp:extent cx="209550" cy="0"/>
                      <wp:effectExtent l="0" t="0" r="19050" b="19050"/>
                      <wp:wrapNone/>
                      <wp:docPr id="745" name="Straight Connector 7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095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45" o:spid="_x0000_s1026" style="position:absolute;flip:y;z-index:251794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2.3pt,17.8pt" to="58.8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95456" behindDoc="0" locked="0" layoutInCell="1" allowOverlap="1">
                      <wp:simplePos x="0" y="0"/>
                      <wp:positionH relativeFrom="column">
                        <wp:posOffset>539114</wp:posOffset>
                      </wp:positionH>
                      <wp:positionV relativeFrom="paragraph">
                        <wp:posOffset>-635</wp:posOffset>
                      </wp:positionV>
                      <wp:extent cx="0" cy="245745"/>
                      <wp:effectExtent l="0" t="0" r="19050" b="20955"/>
                      <wp:wrapNone/>
                      <wp:docPr id="746" name="Straight Connector 7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46" o:spid="_x0000_s1026" style="position:absolute;z-index:251795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.45pt,-.05pt" to="42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$5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9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805696" behindDoc="0" locked="0" layoutInCell="1" allowOverlap="1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216534</wp:posOffset>
                      </wp:positionV>
                      <wp:extent cx="323850" cy="0"/>
                      <wp:effectExtent l="0" t="0" r="19050" b="19050"/>
                      <wp:wrapNone/>
                      <wp:docPr id="747" name="Straight Connector 7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23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47" o:spid="_x0000_s1026" style="position:absolute;z-index:251805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.8pt,17.05pt" to="72.3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804672" behindDoc="0" locked="0" layoutInCell="1" allowOverlap="1">
                      <wp:simplePos x="0" y="0"/>
                      <wp:positionH relativeFrom="column">
                        <wp:posOffset>594359</wp:posOffset>
                      </wp:positionH>
                      <wp:positionV relativeFrom="paragraph">
                        <wp:posOffset>6985</wp:posOffset>
                      </wp:positionV>
                      <wp:extent cx="0" cy="200025"/>
                      <wp:effectExtent l="0" t="0" r="19050" b="9525"/>
                      <wp:wrapNone/>
                      <wp:docPr id="748" name="Straight Connector 7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00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48" o:spid="_x0000_s1026" style="position:absolute;z-index:251804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46.8pt,.55pt" to="46.8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$7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9" w:type="pct"/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2D20BA" w:rsidTr="007C2441">
        <w:tc>
          <w:tcPr>
            <w:tcW w:w="1357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63063">
              <w:t>3</w:t>
            </w:r>
          </w:p>
        </w:tc>
        <w:tc>
          <w:tcPr>
            <w:tcW w:w="625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96480" behindDoc="0" locked="0" layoutInCell="1" allowOverlap="1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241299</wp:posOffset>
                      </wp:positionV>
                      <wp:extent cx="247650" cy="0"/>
                      <wp:effectExtent l="0" t="0" r="19050" b="19050"/>
                      <wp:wrapNone/>
                      <wp:docPr id="749" name="Straight Connector 7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76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49" o:spid="_x0000_s1026" style="position:absolute;z-index:251796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4.75pt,19pt" to="54.2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97504" behindDoc="0" locked="0" layoutInCell="1" allowOverlap="1">
                      <wp:simplePos x="0" y="0"/>
                      <wp:positionH relativeFrom="column">
                        <wp:posOffset>442594</wp:posOffset>
                      </wp:positionH>
                      <wp:positionV relativeFrom="paragraph">
                        <wp:posOffset>-1905</wp:posOffset>
                      </wp:positionV>
                      <wp:extent cx="0" cy="245745"/>
                      <wp:effectExtent l="0" t="0" r="19050" b="20955"/>
                      <wp:wrapNone/>
                      <wp:docPr id="750" name="Straight Connector 7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50" o:spid="_x0000_s1026" style="position:absolute;z-index:251797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4.85pt,-.15pt" to="34.8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$8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 w:rsidRPr="00454109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690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98528" behindDoc="0" locked="0" layoutInCell="1" allowOverlap="1">
                      <wp:simplePos x="0" y="0"/>
                      <wp:positionH relativeFrom="column">
                        <wp:posOffset>527685</wp:posOffset>
                      </wp:positionH>
                      <wp:positionV relativeFrom="paragraph">
                        <wp:posOffset>231774</wp:posOffset>
                      </wp:positionV>
                      <wp:extent cx="219075" cy="0"/>
                      <wp:effectExtent l="0" t="0" r="9525" b="19050"/>
                      <wp:wrapNone/>
                      <wp:docPr id="751" name="Straight Connector 7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51" o:spid="_x0000_s1026" style="position:absolute;z-index:251798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1.55pt,18.25pt" to="58.8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99552" behindDoc="0" locked="0" layoutInCell="1" allowOverlap="1">
                      <wp:simplePos x="0" y="0"/>
                      <wp:positionH relativeFrom="column">
                        <wp:posOffset>532129</wp:posOffset>
                      </wp:positionH>
                      <wp:positionV relativeFrom="paragraph">
                        <wp:posOffset>1905</wp:posOffset>
                      </wp:positionV>
                      <wp:extent cx="0" cy="245745"/>
                      <wp:effectExtent l="0" t="0" r="19050" b="20955"/>
                      <wp:wrapNone/>
                      <wp:docPr id="752" name="Straight Connector 7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52" o:spid="_x0000_s1026" style="position:absolute;z-index:251799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.9pt,.15pt" to="41.9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$5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0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800576" behindDoc="0" locked="0" layoutInCell="1" allowOverlap="1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203199</wp:posOffset>
                      </wp:positionV>
                      <wp:extent cx="228600" cy="0"/>
                      <wp:effectExtent l="0" t="0" r="19050" b="19050"/>
                      <wp:wrapNone/>
                      <wp:docPr id="753" name="Straight Connector 7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53" o:spid="_x0000_s1026" style="position:absolute;flip:y;z-index:251800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2.3pt,16pt" to="60.3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801600" behindDoc="0" locked="0" layoutInCell="1" allowOverlap="1">
                      <wp:simplePos x="0" y="0"/>
                      <wp:positionH relativeFrom="column">
                        <wp:posOffset>535304</wp:posOffset>
                      </wp:positionH>
                      <wp:positionV relativeFrom="paragraph">
                        <wp:posOffset>-9525</wp:posOffset>
                      </wp:positionV>
                      <wp:extent cx="0" cy="245745"/>
                      <wp:effectExtent l="0" t="0" r="19050" b="20955"/>
                      <wp:wrapNone/>
                      <wp:docPr id="754" name="Straight Connector 7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54" o:spid="_x0000_s1026" style="position:absolute;z-index:251801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.15pt,-.75pt" to="42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$4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19" w:type="pct"/>
          </w:tcPr>
          <w:p w:rsidR="002D20BA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806720" behindDoc="0" locked="0" layoutInCell="1" allowOverlap="1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203199</wp:posOffset>
                      </wp:positionV>
                      <wp:extent cx="304800" cy="0"/>
                      <wp:effectExtent l="0" t="0" r="19050" b="19050"/>
                      <wp:wrapNone/>
                      <wp:docPr id="755" name="Straight Connector 7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55" o:spid="_x0000_s1026" style="position:absolute;z-index:251806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.3pt,16pt" to="72.3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D20BA">
              <w:rPr>
                <w:rFonts w:ascii="Times New Roman" w:hAnsi="Times New Roman" w:cs="Times New Roman"/>
              </w:rPr>
              <w:t>$6</w:t>
            </w:r>
          </w:p>
          <w:p w:rsidR="002D20BA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19" w:type="pct"/>
            <w:tcBorders>
              <w:bottom w:val="single" w:sz="4" w:space="0" w:color="auto"/>
            </w:tcBorders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</w:tr>
      <w:tr w:rsidR="002D20BA" w:rsidTr="007C2441">
        <w:tc>
          <w:tcPr>
            <w:tcW w:w="1357" w:type="pct"/>
          </w:tcPr>
          <w:p w:rsidR="002D20BA" w:rsidRPr="00A63063" w:rsidRDefault="00A351AE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63063">
              <w:t>Demand</w:t>
            </w:r>
          </w:p>
        </w:tc>
        <w:tc>
          <w:tcPr>
            <w:tcW w:w="625" w:type="pct"/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690" w:type="pct"/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90" w:type="pct"/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19" w:type="pct"/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19" w:type="pct"/>
            <w:tcBorders>
              <w:bottom w:val="single" w:sz="4" w:space="0" w:color="auto"/>
            </w:tcBorders>
          </w:tcPr>
          <w:p w:rsidR="002D20BA" w:rsidRDefault="002D20BA" w:rsidP="007C244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E705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AE705A" w:rsidRDefault="00F55C5E" w:rsidP="002D20BA">
      <w:pPr>
        <w:spacing w:after="0"/>
        <w:rPr>
          <w:bCs/>
        </w:rPr>
      </w:pPr>
      <w:r>
        <w:rPr>
          <w:bCs/>
        </w:rPr>
        <w:t>Cognitive Domain: Analysis</w:t>
      </w:r>
    </w:p>
    <w:p w:rsidR="002D20BA" w:rsidRDefault="00F55C5E" w:rsidP="002D20BA">
      <w:pPr>
        <w:spacing w:after="0"/>
        <w:rPr>
          <w:bCs/>
        </w:rPr>
      </w:pPr>
      <w:r>
        <w:rPr>
          <w:bCs/>
        </w:rPr>
        <w:t>Difficulty Level: Hard</w:t>
      </w:r>
    </w:p>
    <w:p w:rsidR="002D20BA" w:rsidRDefault="002D20BA" w:rsidP="002D20BA">
      <w:pPr>
        <w:spacing w:after="0"/>
        <w:rPr>
          <w:bCs/>
        </w:rPr>
      </w:pPr>
    </w:p>
    <w:p w:rsidR="002D20BA" w:rsidRDefault="002D20BA" w:rsidP="002D20BA">
      <w:pPr>
        <w:spacing w:after="0"/>
        <w:rPr>
          <w:bCs/>
        </w:rPr>
      </w:pPr>
      <w:r>
        <w:rPr>
          <w:bCs/>
        </w:rPr>
        <w:t xml:space="preserve">19a. </w:t>
      </w:r>
      <w:proofErr w:type="gramStart"/>
      <w:r>
        <w:rPr>
          <w:bCs/>
        </w:rPr>
        <w:t>The</w:t>
      </w:r>
      <w:proofErr w:type="gramEnd"/>
      <w:r>
        <w:rPr>
          <w:bCs/>
        </w:rPr>
        <w:t xml:space="preserve"> matrix is unbalanced, so a dummy source must be added as Plant 6 with a capacity of 200.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65"/>
        <w:gridCol w:w="1332"/>
        <w:gridCol w:w="18"/>
        <w:gridCol w:w="1530"/>
        <w:gridCol w:w="1433"/>
        <w:gridCol w:w="7"/>
        <w:gridCol w:w="1332"/>
        <w:gridCol w:w="18"/>
        <w:gridCol w:w="1321"/>
        <w:gridCol w:w="1194"/>
      </w:tblGrid>
      <w:tr w:rsidR="002D20BA" w:rsidRPr="005F0D20" w:rsidTr="007C2441">
        <w:trPr>
          <w:trHeight w:val="690"/>
        </w:trPr>
        <w:tc>
          <w:tcPr>
            <w:tcW w:w="1165" w:type="dxa"/>
            <w:vMerge w:val="restart"/>
            <w:noWrap/>
            <w:hideMark/>
          </w:tcPr>
          <w:p w:rsidR="002D20BA" w:rsidRPr="00A63063" w:rsidRDefault="0056634A" w:rsidP="007C2441">
            <w:pPr>
              <w:ind w:left="360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eastAsia="Times New Roman"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22225</wp:posOffset>
                      </wp:positionV>
                      <wp:extent cx="723900" cy="828675"/>
                      <wp:effectExtent l="0" t="0" r="19050" b="28575"/>
                      <wp:wrapNone/>
                      <wp:docPr id="756" name="Straight Connector 7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23900" cy="8286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56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1.75pt" to="51.35pt,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A63063">
              <w:rPr>
                <w:bCs/>
                <w:i/>
              </w:rPr>
              <w:t>To</w:t>
            </w:r>
          </w:p>
          <w:p w:rsidR="002D20BA" w:rsidRPr="00A63063" w:rsidRDefault="002D20BA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  <w:p w:rsidR="002D20BA" w:rsidRPr="00A63063" w:rsidRDefault="002D20BA" w:rsidP="007C2441">
            <w:pPr>
              <w:rPr>
                <w:rFonts w:ascii="Times New Roman" w:hAnsi="Times New Roman" w:cs="Times New Roman"/>
                <w:bCs/>
                <w:i/>
              </w:rPr>
            </w:pPr>
          </w:p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From</w:t>
            </w:r>
          </w:p>
          <w:p w:rsidR="002D20BA" w:rsidRPr="00A63063" w:rsidRDefault="002D20BA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  <w:tc>
          <w:tcPr>
            <w:tcW w:w="6991" w:type="dxa"/>
            <w:gridSpan w:val="8"/>
            <w:noWrap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Warehouse</w:t>
            </w:r>
          </w:p>
        </w:tc>
        <w:tc>
          <w:tcPr>
            <w:tcW w:w="1194" w:type="dxa"/>
            <w:vMerge w:val="restart"/>
          </w:tcPr>
          <w:p w:rsidR="002D20BA" w:rsidRPr="00A63063" w:rsidRDefault="002D20BA" w:rsidP="007C2441">
            <w:pPr>
              <w:rPr>
                <w:rFonts w:ascii="Times New Roman" w:hAnsi="Times New Roman" w:cs="Times New Roman"/>
                <w:bCs/>
                <w:i/>
              </w:rPr>
            </w:pPr>
          </w:p>
          <w:p w:rsidR="002D20BA" w:rsidRPr="00A63063" w:rsidRDefault="002D20BA" w:rsidP="007C2441">
            <w:pPr>
              <w:rPr>
                <w:rFonts w:ascii="Times New Roman" w:hAnsi="Times New Roman" w:cs="Times New Roman"/>
                <w:bCs/>
                <w:i/>
              </w:rPr>
            </w:pPr>
          </w:p>
          <w:p w:rsidR="002D20BA" w:rsidRPr="00A63063" w:rsidRDefault="002D20BA" w:rsidP="007C2441">
            <w:pPr>
              <w:rPr>
                <w:rFonts w:ascii="Times New Roman" w:hAnsi="Times New Roman" w:cs="Times New Roman"/>
                <w:bCs/>
                <w:i/>
              </w:rPr>
            </w:pPr>
          </w:p>
          <w:p w:rsidR="002D20BA" w:rsidRPr="00A63063" w:rsidRDefault="002D20BA" w:rsidP="007C2441">
            <w:pPr>
              <w:rPr>
                <w:rFonts w:ascii="Times New Roman" w:hAnsi="Times New Roman" w:cs="Times New Roman"/>
                <w:bCs/>
                <w:i/>
              </w:rPr>
            </w:pPr>
          </w:p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 xml:space="preserve">Capacity </w:t>
            </w:r>
          </w:p>
        </w:tc>
      </w:tr>
      <w:tr w:rsidR="002D20BA" w:rsidRPr="005F0D20" w:rsidTr="007C2441">
        <w:trPr>
          <w:trHeight w:val="690"/>
        </w:trPr>
        <w:tc>
          <w:tcPr>
            <w:tcW w:w="1165" w:type="dxa"/>
            <w:vMerge/>
            <w:noWrap/>
          </w:tcPr>
          <w:p w:rsidR="002D20BA" w:rsidRDefault="002D20BA" w:rsidP="007C2441">
            <w:pPr>
              <w:ind w:left="360"/>
              <w:rPr>
                <w:noProof/>
              </w:rPr>
            </w:pPr>
          </w:p>
        </w:tc>
        <w:tc>
          <w:tcPr>
            <w:tcW w:w="1350" w:type="dxa"/>
            <w:gridSpan w:val="2"/>
            <w:noWrap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A</w:t>
            </w:r>
          </w:p>
        </w:tc>
        <w:tc>
          <w:tcPr>
            <w:tcW w:w="1530" w:type="dxa"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B</w:t>
            </w:r>
          </w:p>
        </w:tc>
        <w:tc>
          <w:tcPr>
            <w:tcW w:w="1440" w:type="dxa"/>
            <w:gridSpan w:val="2"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C</w:t>
            </w:r>
          </w:p>
        </w:tc>
        <w:tc>
          <w:tcPr>
            <w:tcW w:w="1350" w:type="dxa"/>
            <w:gridSpan w:val="2"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D</w:t>
            </w:r>
          </w:p>
        </w:tc>
        <w:tc>
          <w:tcPr>
            <w:tcW w:w="1321" w:type="dxa"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E</w:t>
            </w:r>
          </w:p>
        </w:tc>
        <w:tc>
          <w:tcPr>
            <w:tcW w:w="1194" w:type="dxa"/>
            <w:vMerge/>
          </w:tcPr>
          <w:p w:rsidR="002D20BA" w:rsidRDefault="002D20BA" w:rsidP="007C244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D20BA" w:rsidRPr="00E87B26" w:rsidTr="007C2441">
        <w:trPr>
          <w:trHeight w:val="70"/>
        </w:trPr>
        <w:tc>
          <w:tcPr>
            <w:tcW w:w="1165" w:type="dxa"/>
            <w:noWrap/>
            <w:hideMark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  <w:iCs/>
              </w:rPr>
            </w:pPr>
            <w:r w:rsidRPr="00A63063">
              <w:rPr>
                <w:bCs/>
                <w:iCs/>
              </w:rPr>
              <w:t>Plant-1</w:t>
            </w:r>
          </w:p>
        </w:tc>
        <w:tc>
          <w:tcPr>
            <w:tcW w:w="1332" w:type="dxa"/>
            <w:noWrap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400</w:t>
            </w:r>
          </w:p>
        </w:tc>
        <w:tc>
          <w:tcPr>
            <w:tcW w:w="1548" w:type="dxa"/>
            <w:gridSpan w:val="2"/>
            <w:noWrap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400</w:t>
            </w:r>
          </w:p>
        </w:tc>
        <w:tc>
          <w:tcPr>
            <w:tcW w:w="1433" w:type="dxa"/>
            <w:noWrap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400</w:t>
            </w:r>
          </w:p>
        </w:tc>
        <w:tc>
          <w:tcPr>
            <w:tcW w:w="1339" w:type="dxa"/>
            <w:gridSpan w:val="2"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39" w:type="dxa"/>
            <w:gridSpan w:val="2"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94" w:type="dxa"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1</w:t>
            </w:r>
            <w:r w:rsidR="00AE705A">
              <w:rPr>
                <w:rFonts w:ascii="Times New Roman" w:hAnsi="Times New Roman" w:cs="Times New Roman"/>
                <w:bCs/>
              </w:rPr>
              <w:t>,</w:t>
            </w:r>
            <w:r w:rsidRPr="00A63063">
              <w:rPr>
                <w:bCs/>
              </w:rPr>
              <w:t>200</w:t>
            </w:r>
          </w:p>
        </w:tc>
      </w:tr>
      <w:tr w:rsidR="002D20BA" w:rsidRPr="00E87B26" w:rsidTr="007C2441">
        <w:trPr>
          <w:trHeight w:val="420"/>
        </w:trPr>
        <w:tc>
          <w:tcPr>
            <w:tcW w:w="1165" w:type="dxa"/>
            <w:noWrap/>
            <w:hideMark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  <w:iCs/>
              </w:rPr>
            </w:pPr>
            <w:r w:rsidRPr="00A63063">
              <w:rPr>
                <w:bCs/>
                <w:iCs/>
              </w:rPr>
              <w:t>Plant-2</w:t>
            </w:r>
          </w:p>
        </w:tc>
        <w:tc>
          <w:tcPr>
            <w:tcW w:w="1332" w:type="dxa"/>
            <w:noWrap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1000</w:t>
            </w:r>
          </w:p>
        </w:tc>
        <w:tc>
          <w:tcPr>
            <w:tcW w:w="1548" w:type="dxa"/>
            <w:gridSpan w:val="2"/>
            <w:noWrap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3" w:type="dxa"/>
            <w:noWrap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39" w:type="dxa"/>
            <w:gridSpan w:val="2"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500</w:t>
            </w:r>
          </w:p>
        </w:tc>
        <w:tc>
          <w:tcPr>
            <w:tcW w:w="1339" w:type="dxa"/>
            <w:gridSpan w:val="2"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1</w:t>
            </w:r>
            <w:r w:rsidR="00AE705A">
              <w:rPr>
                <w:rFonts w:ascii="Times New Roman" w:hAnsi="Times New Roman" w:cs="Times New Roman"/>
                <w:bCs/>
              </w:rPr>
              <w:t>,</w:t>
            </w:r>
            <w:r w:rsidRPr="00A63063">
              <w:rPr>
                <w:bCs/>
              </w:rPr>
              <w:t>500</w:t>
            </w:r>
          </w:p>
        </w:tc>
      </w:tr>
      <w:tr w:rsidR="002D20BA" w:rsidRPr="00E87B26" w:rsidTr="007C2441">
        <w:trPr>
          <w:trHeight w:val="420"/>
        </w:trPr>
        <w:tc>
          <w:tcPr>
            <w:tcW w:w="1165" w:type="dxa"/>
            <w:noWrap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Plant-3</w:t>
            </w:r>
          </w:p>
        </w:tc>
        <w:tc>
          <w:tcPr>
            <w:tcW w:w="1332" w:type="dxa"/>
            <w:noWrap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8" w:type="dxa"/>
            <w:gridSpan w:val="2"/>
            <w:noWrap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3" w:type="dxa"/>
            <w:noWrap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39" w:type="dxa"/>
            <w:gridSpan w:val="2"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900</w:t>
            </w:r>
          </w:p>
        </w:tc>
        <w:tc>
          <w:tcPr>
            <w:tcW w:w="1339" w:type="dxa"/>
            <w:gridSpan w:val="2"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94" w:type="dxa"/>
            <w:tcBorders>
              <w:bottom w:val="single" w:sz="4" w:space="0" w:color="auto"/>
              <w:right w:val="single" w:sz="4" w:space="0" w:color="auto"/>
            </w:tcBorders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900</w:t>
            </w:r>
          </w:p>
        </w:tc>
      </w:tr>
      <w:tr w:rsidR="002D20BA" w:rsidRPr="00E87B26" w:rsidTr="007C2441">
        <w:trPr>
          <w:trHeight w:val="420"/>
        </w:trPr>
        <w:tc>
          <w:tcPr>
            <w:tcW w:w="1165" w:type="dxa"/>
            <w:noWrap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Plant-4</w:t>
            </w:r>
          </w:p>
        </w:tc>
        <w:tc>
          <w:tcPr>
            <w:tcW w:w="1332" w:type="dxa"/>
            <w:noWrap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8" w:type="dxa"/>
            <w:gridSpan w:val="2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200</w:t>
            </w:r>
          </w:p>
        </w:tc>
        <w:tc>
          <w:tcPr>
            <w:tcW w:w="1433" w:type="dxa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339" w:type="dxa"/>
            <w:gridSpan w:val="2"/>
          </w:tcPr>
          <w:p w:rsidR="002D20BA" w:rsidRPr="00A63063" w:rsidRDefault="002D20BA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339" w:type="dxa"/>
            <w:gridSpan w:val="2"/>
          </w:tcPr>
          <w:p w:rsidR="002D20BA" w:rsidRPr="00A63063" w:rsidRDefault="00A351AE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900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1</w:t>
            </w:r>
            <w:r w:rsidR="00AE705A">
              <w:rPr>
                <w:rFonts w:ascii="Times New Roman" w:hAnsi="Times New Roman" w:cs="Times New Roman"/>
                <w:bCs/>
              </w:rPr>
              <w:t>,</w:t>
            </w:r>
            <w:r w:rsidRPr="00A63063">
              <w:rPr>
                <w:bCs/>
              </w:rPr>
              <w:t>100</w:t>
            </w:r>
          </w:p>
        </w:tc>
      </w:tr>
      <w:tr w:rsidR="002D20BA" w:rsidRPr="00E87B26" w:rsidTr="007C2441">
        <w:trPr>
          <w:trHeight w:val="420"/>
        </w:trPr>
        <w:tc>
          <w:tcPr>
            <w:tcW w:w="1165" w:type="dxa"/>
            <w:noWrap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lastRenderedPageBreak/>
              <w:t>Plant-5</w:t>
            </w:r>
          </w:p>
        </w:tc>
        <w:tc>
          <w:tcPr>
            <w:tcW w:w="1332" w:type="dxa"/>
            <w:noWrap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8" w:type="dxa"/>
            <w:gridSpan w:val="2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433" w:type="dxa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1300</w:t>
            </w:r>
          </w:p>
        </w:tc>
        <w:tc>
          <w:tcPr>
            <w:tcW w:w="1339" w:type="dxa"/>
            <w:gridSpan w:val="2"/>
          </w:tcPr>
          <w:p w:rsidR="002D20BA" w:rsidRPr="00A63063" w:rsidRDefault="002D20BA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339" w:type="dxa"/>
            <w:gridSpan w:val="2"/>
          </w:tcPr>
          <w:p w:rsidR="002D20BA" w:rsidRPr="00A63063" w:rsidRDefault="002D20BA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1</w:t>
            </w:r>
            <w:r w:rsidR="00AE705A">
              <w:rPr>
                <w:rFonts w:ascii="Times New Roman" w:hAnsi="Times New Roman" w:cs="Times New Roman"/>
                <w:bCs/>
              </w:rPr>
              <w:t>,</w:t>
            </w:r>
            <w:r w:rsidRPr="00A63063">
              <w:rPr>
                <w:bCs/>
              </w:rPr>
              <w:t>300</w:t>
            </w:r>
          </w:p>
        </w:tc>
      </w:tr>
      <w:tr w:rsidR="002D20BA" w:rsidRPr="00E87B26" w:rsidTr="007C2441">
        <w:trPr>
          <w:trHeight w:val="420"/>
        </w:trPr>
        <w:tc>
          <w:tcPr>
            <w:tcW w:w="1165" w:type="dxa"/>
            <w:noWrap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Plant-6</w:t>
            </w:r>
          </w:p>
        </w:tc>
        <w:tc>
          <w:tcPr>
            <w:tcW w:w="1332" w:type="dxa"/>
            <w:noWrap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8" w:type="dxa"/>
            <w:gridSpan w:val="2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200</w:t>
            </w:r>
          </w:p>
        </w:tc>
        <w:tc>
          <w:tcPr>
            <w:tcW w:w="1433" w:type="dxa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339" w:type="dxa"/>
            <w:gridSpan w:val="2"/>
          </w:tcPr>
          <w:p w:rsidR="002D20BA" w:rsidRPr="00A63063" w:rsidRDefault="002D20BA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339" w:type="dxa"/>
            <w:gridSpan w:val="2"/>
          </w:tcPr>
          <w:p w:rsidR="002D20BA" w:rsidRPr="00A63063" w:rsidRDefault="002D20BA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200</w:t>
            </w:r>
          </w:p>
        </w:tc>
      </w:tr>
      <w:tr w:rsidR="002D20BA" w:rsidRPr="00E87B26" w:rsidTr="007C2441">
        <w:trPr>
          <w:trHeight w:val="420"/>
        </w:trPr>
        <w:tc>
          <w:tcPr>
            <w:tcW w:w="1165" w:type="dxa"/>
            <w:noWrap/>
            <w:hideMark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 xml:space="preserve">Demand </w:t>
            </w:r>
          </w:p>
        </w:tc>
        <w:tc>
          <w:tcPr>
            <w:tcW w:w="1332" w:type="dxa"/>
            <w:noWrap/>
            <w:hideMark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1400</w:t>
            </w:r>
          </w:p>
        </w:tc>
        <w:tc>
          <w:tcPr>
            <w:tcW w:w="1548" w:type="dxa"/>
            <w:gridSpan w:val="2"/>
            <w:noWrap/>
            <w:hideMark/>
          </w:tcPr>
          <w:p w:rsidR="002D20BA" w:rsidRPr="00A63063" w:rsidRDefault="002D20BA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</w:p>
          <w:p w:rsidR="002D20BA" w:rsidRPr="00A63063" w:rsidRDefault="00A351AE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800</w:t>
            </w:r>
          </w:p>
        </w:tc>
        <w:tc>
          <w:tcPr>
            <w:tcW w:w="1433" w:type="dxa"/>
            <w:noWrap/>
            <w:hideMark/>
          </w:tcPr>
          <w:p w:rsidR="002D20BA" w:rsidRPr="00A63063" w:rsidRDefault="002D20BA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</w:p>
          <w:p w:rsidR="002D20BA" w:rsidRPr="00A63063" w:rsidRDefault="00A351AE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1700</w:t>
            </w:r>
          </w:p>
        </w:tc>
        <w:tc>
          <w:tcPr>
            <w:tcW w:w="1339" w:type="dxa"/>
            <w:gridSpan w:val="2"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1400</w:t>
            </w:r>
          </w:p>
        </w:tc>
        <w:tc>
          <w:tcPr>
            <w:tcW w:w="1339" w:type="dxa"/>
            <w:gridSpan w:val="2"/>
          </w:tcPr>
          <w:p w:rsidR="002D20BA" w:rsidRPr="00A63063" w:rsidRDefault="002D20BA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</w:p>
          <w:p w:rsidR="002D20BA" w:rsidRPr="00A63063" w:rsidRDefault="00A351AE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900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BA" w:rsidRPr="00A63063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6350</wp:posOffset>
                      </wp:positionV>
                      <wp:extent cx="733425" cy="685800"/>
                      <wp:effectExtent l="0" t="0" r="28575" b="19050"/>
                      <wp:wrapNone/>
                      <wp:docPr id="757" name="Straight Connector 7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33425" cy="68580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57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pt,.5pt" to="53.05pt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A63063">
              <w:rPr>
                <w:bCs/>
              </w:rPr>
              <w:t>6</w:t>
            </w:r>
            <w:r w:rsidR="00AE705A">
              <w:rPr>
                <w:rFonts w:ascii="Times New Roman" w:hAnsi="Times New Roman" w:cs="Times New Roman"/>
                <w:bCs/>
              </w:rPr>
              <w:t>,</w:t>
            </w:r>
            <w:r w:rsidR="00A351AE" w:rsidRPr="00A63063">
              <w:rPr>
                <w:bCs/>
              </w:rPr>
              <w:t>000</w:t>
            </w:r>
          </w:p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6</w:t>
            </w:r>
            <w:r w:rsidR="00AE705A">
              <w:rPr>
                <w:rFonts w:ascii="Times New Roman" w:hAnsi="Times New Roman" w:cs="Times New Roman"/>
                <w:bCs/>
              </w:rPr>
              <w:t>,</w:t>
            </w:r>
            <w:r w:rsidRPr="00A63063">
              <w:rPr>
                <w:bCs/>
              </w:rPr>
              <w:t>200</w:t>
            </w:r>
          </w:p>
        </w:tc>
      </w:tr>
    </w:tbl>
    <w:p w:rsidR="002D20BA" w:rsidRDefault="002D20BA" w:rsidP="002D20BA">
      <w:pPr>
        <w:spacing w:after="0"/>
        <w:rPr>
          <w:bCs/>
        </w:rPr>
      </w:pPr>
    </w:p>
    <w:p w:rsidR="002D20BA" w:rsidRDefault="002D20BA" w:rsidP="002D20BA">
      <w:pPr>
        <w:spacing w:after="0"/>
        <w:rPr>
          <w:bCs/>
        </w:rPr>
      </w:pPr>
      <w:r>
        <w:rPr>
          <w:bCs/>
        </w:rPr>
        <w:t>19b.The minimum cost solution is $37,800</w:t>
      </w:r>
      <w:r w:rsidR="00AE705A">
        <w:rPr>
          <w:bCs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65"/>
        <w:gridCol w:w="1332"/>
        <w:gridCol w:w="18"/>
        <w:gridCol w:w="1530"/>
        <w:gridCol w:w="1433"/>
        <w:gridCol w:w="7"/>
        <w:gridCol w:w="1332"/>
        <w:gridCol w:w="18"/>
        <w:gridCol w:w="1321"/>
        <w:gridCol w:w="1194"/>
      </w:tblGrid>
      <w:tr w:rsidR="002D20BA" w:rsidRPr="005F0D20" w:rsidTr="007C2441">
        <w:trPr>
          <w:trHeight w:val="690"/>
        </w:trPr>
        <w:tc>
          <w:tcPr>
            <w:tcW w:w="1165" w:type="dxa"/>
            <w:vMerge w:val="restart"/>
            <w:noWrap/>
            <w:hideMark/>
          </w:tcPr>
          <w:p w:rsidR="002D20BA" w:rsidRPr="00A63063" w:rsidRDefault="0056634A" w:rsidP="007C2441">
            <w:pPr>
              <w:ind w:left="360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eastAsia="Times New Roman"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22225</wp:posOffset>
                      </wp:positionV>
                      <wp:extent cx="723900" cy="828675"/>
                      <wp:effectExtent l="0" t="0" r="19050" b="28575"/>
                      <wp:wrapNone/>
                      <wp:docPr id="758" name="Straight Connector 7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23900" cy="8286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58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1.75pt" to="51.35pt,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" strokecolor="black [3213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A63063">
              <w:rPr>
                <w:bCs/>
                <w:i/>
              </w:rPr>
              <w:t>To</w:t>
            </w:r>
          </w:p>
          <w:p w:rsidR="002D20BA" w:rsidRPr="00A63063" w:rsidRDefault="002D20BA" w:rsidP="007C2441">
            <w:pPr>
              <w:pStyle w:val="ListParagraph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  <w:p w:rsidR="002D20BA" w:rsidRPr="00A63063" w:rsidRDefault="002D20BA" w:rsidP="007C2441">
            <w:pPr>
              <w:rPr>
                <w:rFonts w:ascii="Times New Roman" w:hAnsi="Times New Roman" w:cs="Times New Roman"/>
                <w:bCs/>
                <w:i/>
              </w:rPr>
            </w:pPr>
          </w:p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From</w:t>
            </w:r>
          </w:p>
          <w:p w:rsidR="002D20BA" w:rsidRPr="00E87B26" w:rsidRDefault="002D20BA" w:rsidP="007C2441">
            <w:pPr>
              <w:pStyle w:val="ListParagraph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6991" w:type="dxa"/>
            <w:gridSpan w:val="8"/>
            <w:noWrap/>
          </w:tcPr>
          <w:p w:rsidR="002D20BA" w:rsidRPr="00A63063" w:rsidRDefault="00A351AE" w:rsidP="007C2441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Warehouse</w:t>
            </w:r>
          </w:p>
        </w:tc>
        <w:tc>
          <w:tcPr>
            <w:tcW w:w="1194" w:type="dxa"/>
            <w:vMerge w:val="restart"/>
          </w:tcPr>
          <w:p w:rsidR="002D20BA" w:rsidRDefault="002D20BA" w:rsidP="007C2441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2D20BA" w:rsidRDefault="002D20BA" w:rsidP="007C2441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2D20BA" w:rsidRDefault="002D20BA" w:rsidP="007C2441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2D20BA" w:rsidRDefault="002D20BA" w:rsidP="007C2441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 xml:space="preserve">Capacity </w:t>
            </w:r>
          </w:p>
        </w:tc>
      </w:tr>
      <w:tr w:rsidR="002D20BA" w:rsidRPr="005F0D20" w:rsidTr="007C2441">
        <w:trPr>
          <w:trHeight w:val="690"/>
        </w:trPr>
        <w:tc>
          <w:tcPr>
            <w:tcW w:w="1165" w:type="dxa"/>
            <w:vMerge/>
            <w:noWrap/>
          </w:tcPr>
          <w:p w:rsidR="002D20BA" w:rsidRDefault="002D20BA" w:rsidP="007C2441">
            <w:pPr>
              <w:ind w:left="360"/>
              <w:rPr>
                <w:noProof/>
              </w:rPr>
            </w:pPr>
          </w:p>
        </w:tc>
        <w:tc>
          <w:tcPr>
            <w:tcW w:w="1350" w:type="dxa"/>
            <w:gridSpan w:val="2"/>
            <w:noWrap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A</w:t>
            </w:r>
          </w:p>
        </w:tc>
        <w:tc>
          <w:tcPr>
            <w:tcW w:w="1530" w:type="dxa"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B</w:t>
            </w:r>
          </w:p>
        </w:tc>
        <w:tc>
          <w:tcPr>
            <w:tcW w:w="1440" w:type="dxa"/>
            <w:gridSpan w:val="2"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C</w:t>
            </w:r>
          </w:p>
        </w:tc>
        <w:tc>
          <w:tcPr>
            <w:tcW w:w="1350" w:type="dxa"/>
            <w:gridSpan w:val="2"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D</w:t>
            </w:r>
          </w:p>
        </w:tc>
        <w:tc>
          <w:tcPr>
            <w:tcW w:w="1321" w:type="dxa"/>
          </w:tcPr>
          <w:p w:rsidR="002D20BA" w:rsidRPr="00A63063" w:rsidRDefault="00A351AE" w:rsidP="007C2441">
            <w:pPr>
              <w:rPr>
                <w:rFonts w:ascii="Times New Roman" w:hAnsi="Times New Roman" w:cs="Times New Roman"/>
                <w:bCs/>
                <w:i/>
              </w:rPr>
            </w:pPr>
            <w:r w:rsidRPr="00A63063">
              <w:rPr>
                <w:bCs/>
                <w:i/>
              </w:rPr>
              <w:t>E</w:t>
            </w:r>
          </w:p>
        </w:tc>
        <w:tc>
          <w:tcPr>
            <w:tcW w:w="1194" w:type="dxa"/>
            <w:vMerge/>
          </w:tcPr>
          <w:p w:rsidR="002D20BA" w:rsidRDefault="002D20BA" w:rsidP="007C244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D20BA" w:rsidRPr="00AE705A" w:rsidTr="007C2441">
        <w:trPr>
          <w:trHeight w:val="70"/>
        </w:trPr>
        <w:tc>
          <w:tcPr>
            <w:tcW w:w="1165" w:type="dxa"/>
            <w:noWrap/>
            <w:hideMark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  <w:iCs/>
              </w:rPr>
            </w:pPr>
            <w:r w:rsidRPr="00A63063">
              <w:rPr>
                <w:bCs/>
                <w:iCs/>
              </w:rPr>
              <w:t>Plant-1</w:t>
            </w:r>
          </w:p>
        </w:tc>
        <w:tc>
          <w:tcPr>
            <w:tcW w:w="1332" w:type="dxa"/>
            <w:noWrap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400</w:t>
            </w:r>
          </w:p>
        </w:tc>
        <w:tc>
          <w:tcPr>
            <w:tcW w:w="1548" w:type="dxa"/>
            <w:gridSpan w:val="2"/>
            <w:noWrap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3" w:type="dxa"/>
            <w:noWrap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39" w:type="dxa"/>
            <w:gridSpan w:val="2"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39" w:type="dxa"/>
            <w:gridSpan w:val="2"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800</w:t>
            </w:r>
          </w:p>
        </w:tc>
        <w:tc>
          <w:tcPr>
            <w:tcW w:w="1194" w:type="dxa"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1</w:t>
            </w:r>
            <w:r w:rsidR="00AE705A">
              <w:rPr>
                <w:rFonts w:ascii="Times New Roman" w:hAnsi="Times New Roman" w:cs="Times New Roman"/>
                <w:bCs/>
              </w:rPr>
              <w:t>,</w:t>
            </w:r>
            <w:r w:rsidRPr="00A63063">
              <w:rPr>
                <w:bCs/>
              </w:rPr>
              <w:t>200</w:t>
            </w:r>
          </w:p>
        </w:tc>
      </w:tr>
      <w:tr w:rsidR="002D20BA" w:rsidRPr="00AE705A" w:rsidTr="007C2441">
        <w:trPr>
          <w:trHeight w:val="420"/>
        </w:trPr>
        <w:tc>
          <w:tcPr>
            <w:tcW w:w="1165" w:type="dxa"/>
            <w:noWrap/>
            <w:hideMark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  <w:iCs/>
              </w:rPr>
            </w:pPr>
            <w:r w:rsidRPr="00A63063">
              <w:rPr>
                <w:bCs/>
                <w:iCs/>
              </w:rPr>
              <w:t>Plant-2</w:t>
            </w:r>
          </w:p>
        </w:tc>
        <w:tc>
          <w:tcPr>
            <w:tcW w:w="1332" w:type="dxa"/>
            <w:noWrap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100</w:t>
            </w:r>
          </w:p>
        </w:tc>
        <w:tc>
          <w:tcPr>
            <w:tcW w:w="1548" w:type="dxa"/>
            <w:gridSpan w:val="2"/>
            <w:noWrap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3" w:type="dxa"/>
            <w:noWrap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39" w:type="dxa"/>
            <w:gridSpan w:val="2"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1</w:t>
            </w:r>
            <w:r w:rsidR="00AE705A">
              <w:rPr>
                <w:rFonts w:ascii="Times New Roman" w:hAnsi="Times New Roman" w:cs="Times New Roman"/>
                <w:bCs/>
              </w:rPr>
              <w:t>,</w:t>
            </w:r>
            <w:r w:rsidRPr="00A63063">
              <w:rPr>
                <w:bCs/>
              </w:rPr>
              <w:t>400</w:t>
            </w:r>
          </w:p>
        </w:tc>
        <w:tc>
          <w:tcPr>
            <w:tcW w:w="1339" w:type="dxa"/>
            <w:gridSpan w:val="2"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1</w:t>
            </w:r>
            <w:r w:rsidR="00AE705A">
              <w:rPr>
                <w:rFonts w:ascii="Times New Roman" w:hAnsi="Times New Roman" w:cs="Times New Roman"/>
                <w:bCs/>
              </w:rPr>
              <w:t>,</w:t>
            </w:r>
            <w:r w:rsidRPr="00A63063">
              <w:rPr>
                <w:bCs/>
              </w:rPr>
              <w:t>500</w:t>
            </w:r>
          </w:p>
        </w:tc>
      </w:tr>
      <w:tr w:rsidR="002D20BA" w:rsidRPr="00AE705A" w:rsidTr="007C2441">
        <w:trPr>
          <w:trHeight w:val="420"/>
        </w:trPr>
        <w:tc>
          <w:tcPr>
            <w:tcW w:w="1165" w:type="dxa"/>
            <w:noWrap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Plant-3</w:t>
            </w:r>
          </w:p>
        </w:tc>
        <w:tc>
          <w:tcPr>
            <w:tcW w:w="1332" w:type="dxa"/>
            <w:noWrap/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900</w:t>
            </w:r>
          </w:p>
        </w:tc>
        <w:tc>
          <w:tcPr>
            <w:tcW w:w="1548" w:type="dxa"/>
            <w:gridSpan w:val="2"/>
            <w:noWrap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3" w:type="dxa"/>
            <w:noWrap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39" w:type="dxa"/>
            <w:gridSpan w:val="2"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39" w:type="dxa"/>
            <w:gridSpan w:val="2"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94" w:type="dxa"/>
            <w:tcBorders>
              <w:bottom w:val="single" w:sz="4" w:space="0" w:color="auto"/>
              <w:right w:val="single" w:sz="4" w:space="0" w:color="auto"/>
            </w:tcBorders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900</w:t>
            </w:r>
          </w:p>
        </w:tc>
      </w:tr>
      <w:tr w:rsidR="002D20BA" w:rsidRPr="00AE705A" w:rsidTr="007C2441">
        <w:trPr>
          <w:trHeight w:val="420"/>
        </w:trPr>
        <w:tc>
          <w:tcPr>
            <w:tcW w:w="1165" w:type="dxa"/>
            <w:noWrap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Plant-4</w:t>
            </w:r>
          </w:p>
        </w:tc>
        <w:tc>
          <w:tcPr>
            <w:tcW w:w="1332" w:type="dxa"/>
            <w:noWrap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8" w:type="dxa"/>
            <w:gridSpan w:val="2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800</w:t>
            </w:r>
          </w:p>
        </w:tc>
        <w:tc>
          <w:tcPr>
            <w:tcW w:w="1433" w:type="dxa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200</w:t>
            </w:r>
          </w:p>
        </w:tc>
        <w:tc>
          <w:tcPr>
            <w:tcW w:w="1339" w:type="dxa"/>
            <w:gridSpan w:val="2"/>
          </w:tcPr>
          <w:p w:rsidR="002D20BA" w:rsidRPr="00A63063" w:rsidRDefault="002D20BA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339" w:type="dxa"/>
            <w:gridSpan w:val="2"/>
          </w:tcPr>
          <w:p w:rsidR="002D20BA" w:rsidRPr="00A63063" w:rsidRDefault="00A351AE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1</w:t>
            </w:r>
            <w:r w:rsidR="00AE705A">
              <w:rPr>
                <w:rFonts w:ascii="Times New Roman" w:hAnsi="Times New Roman" w:cs="Times New Roman"/>
                <w:bCs/>
              </w:rPr>
              <w:t>,</w:t>
            </w:r>
            <w:r w:rsidRPr="00A63063">
              <w:rPr>
                <w:bCs/>
              </w:rPr>
              <w:t>100</w:t>
            </w:r>
          </w:p>
        </w:tc>
      </w:tr>
      <w:tr w:rsidR="002D20BA" w:rsidRPr="00AE705A" w:rsidTr="007C2441">
        <w:trPr>
          <w:trHeight w:val="420"/>
        </w:trPr>
        <w:tc>
          <w:tcPr>
            <w:tcW w:w="1165" w:type="dxa"/>
            <w:noWrap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Plant-5</w:t>
            </w:r>
          </w:p>
        </w:tc>
        <w:tc>
          <w:tcPr>
            <w:tcW w:w="1332" w:type="dxa"/>
            <w:noWrap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8" w:type="dxa"/>
            <w:gridSpan w:val="2"/>
            <w:noWrap/>
          </w:tcPr>
          <w:p w:rsidR="002D20BA" w:rsidRPr="00A63063" w:rsidRDefault="002D20BA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433" w:type="dxa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</w:t>
            </w:r>
            <w:r w:rsidR="00AE705A">
              <w:rPr>
                <w:rFonts w:ascii="Times New Roman" w:hAnsi="Times New Roman" w:cs="Times New Roman"/>
                <w:bCs/>
                <w:szCs w:val="24"/>
              </w:rPr>
              <w:t>,</w:t>
            </w:r>
            <w:r w:rsidRPr="00A63063">
              <w:rPr>
                <w:bCs/>
                <w:szCs w:val="24"/>
              </w:rPr>
              <w:t>300</w:t>
            </w:r>
          </w:p>
        </w:tc>
        <w:tc>
          <w:tcPr>
            <w:tcW w:w="1339" w:type="dxa"/>
            <w:gridSpan w:val="2"/>
          </w:tcPr>
          <w:p w:rsidR="002D20BA" w:rsidRPr="00A63063" w:rsidRDefault="002D20BA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339" w:type="dxa"/>
            <w:gridSpan w:val="2"/>
          </w:tcPr>
          <w:p w:rsidR="002D20BA" w:rsidRPr="00A63063" w:rsidRDefault="002D20BA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1</w:t>
            </w:r>
            <w:r w:rsidR="00AE705A">
              <w:rPr>
                <w:rFonts w:ascii="Times New Roman" w:hAnsi="Times New Roman" w:cs="Times New Roman"/>
                <w:bCs/>
              </w:rPr>
              <w:t>,</w:t>
            </w:r>
            <w:r w:rsidRPr="00A63063">
              <w:rPr>
                <w:bCs/>
              </w:rPr>
              <w:t>300</w:t>
            </w:r>
          </w:p>
        </w:tc>
      </w:tr>
      <w:tr w:rsidR="002D20BA" w:rsidRPr="00AE705A" w:rsidTr="007C2441">
        <w:trPr>
          <w:trHeight w:val="420"/>
        </w:trPr>
        <w:tc>
          <w:tcPr>
            <w:tcW w:w="1165" w:type="dxa"/>
            <w:noWrap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Plant-6</w:t>
            </w:r>
          </w:p>
        </w:tc>
        <w:tc>
          <w:tcPr>
            <w:tcW w:w="1332" w:type="dxa"/>
            <w:noWrap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8" w:type="dxa"/>
            <w:gridSpan w:val="2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200</w:t>
            </w:r>
          </w:p>
        </w:tc>
        <w:tc>
          <w:tcPr>
            <w:tcW w:w="1433" w:type="dxa"/>
            <w:noWrap/>
          </w:tcPr>
          <w:p w:rsidR="002D20BA" w:rsidRPr="00A63063" w:rsidRDefault="00A351AE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200</w:t>
            </w:r>
          </w:p>
        </w:tc>
        <w:tc>
          <w:tcPr>
            <w:tcW w:w="1339" w:type="dxa"/>
            <w:gridSpan w:val="2"/>
          </w:tcPr>
          <w:p w:rsidR="002D20BA" w:rsidRPr="00A63063" w:rsidRDefault="002D20BA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339" w:type="dxa"/>
            <w:gridSpan w:val="2"/>
          </w:tcPr>
          <w:p w:rsidR="002D20BA" w:rsidRPr="00A63063" w:rsidRDefault="002D20BA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200</w:t>
            </w:r>
          </w:p>
        </w:tc>
      </w:tr>
      <w:tr w:rsidR="002D20BA" w:rsidRPr="00AE705A" w:rsidTr="007C2441">
        <w:trPr>
          <w:trHeight w:val="420"/>
        </w:trPr>
        <w:tc>
          <w:tcPr>
            <w:tcW w:w="1165" w:type="dxa"/>
            <w:noWrap/>
            <w:hideMark/>
          </w:tcPr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 xml:space="preserve">Demand </w:t>
            </w:r>
          </w:p>
        </w:tc>
        <w:tc>
          <w:tcPr>
            <w:tcW w:w="1332" w:type="dxa"/>
            <w:noWrap/>
            <w:hideMark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1</w:t>
            </w:r>
            <w:r w:rsidR="00AE705A">
              <w:rPr>
                <w:rFonts w:ascii="Times New Roman" w:hAnsi="Times New Roman" w:cs="Times New Roman"/>
                <w:bCs/>
              </w:rPr>
              <w:t>,</w:t>
            </w:r>
            <w:r w:rsidRPr="00A63063">
              <w:rPr>
                <w:bCs/>
              </w:rPr>
              <w:t>400</w:t>
            </w:r>
          </w:p>
        </w:tc>
        <w:tc>
          <w:tcPr>
            <w:tcW w:w="1548" w:type="dxa"/>
            <w:gridSpan w:val="2"/>
            <w:noWrap/>
            <w:hideMark/>
          </w:tcPr>
          <w:p w:rsidR="002D20BA" w:rsidRPr="00A63063" w:rsidRDefault="002D20BA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</w:p>
          <w:p w:rsidR="002D20BA" w:rsidRPr="00A63063" w:rsidRDefault="00A351AE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800</w:t>
            </w:r>
          </w:p>
        </w:tc>
        <w:tc>
          <w:tcPr>
            <w:tcW w:w="1433" w:type="dxa"/>
            <w:noWrap/>
            <w:hideMark/>
          </w:tcPr>
          <w:p w:rsidR="002D20BA" w:rsidRPr="00A63063" w:rsidRDefault="002D20BA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</w:p>
          <w:p w:rsidR="002D20BA" w:rsidRPr="00A63063" w:rsidRDefault="00A351AE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1700</w:t>
            </w:r>
          </w:p>
        </w:tc>
        <w:tc>
          <w:tcPr>
            <w:tcW w:w="1339" w:type="dxa"/>
            <w:gridSpan w:val="2"/>
          </w:tcPr>
          <w:p w:rsidR="002D20BA" w:rsidRPr="00A63063" w:rsidRDefault="002D20B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</w:p>
          <w:p w:rsidR="002D20BA" w:rsidRPr="00A63063" w:rsidRDefault="00A351AE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1400</w:t>
            </w:r>
          </w:p>
        </w:tc>
        <w:tc>
          <w:tcPr>
            <w:tcW w:w="1339" w:type="dxa"/>
            <w:gridSpan w:val="2"/>
          </w:tcPr>
          <w:p w:rsidR="002D20BA" w:rsidRPr="00A63063" w:rsidRDefault="002D20BA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</w:p>
          <w:p w:rsidR="002D20BA" w:rsidRPr="00A63063" w:rsidRDefault="00A351AE" w:rsidP="007C2441">
            <w:pPr>
              <w:pStyle w:val="ListParagraph"/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 w:rsidRPr="00A63063">
              <w:rPr>
                <w:bCs/>
                <w:szCs w:val="24"/>
              </w:rPr>
              <w:t>900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BA" w:rsidRPr="00A63063" w:rsidRDefault="0056634A" w:rsidP="007C2441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6350</wp:posOffset>
                      </wp:positionV>
                      <wp:extent cx="733425" cy="685800"/>
                      <wp:effectExtent l="0" t="0" r="28575" b="19050"/>
                      <wp:wrapNone/>
                      <wp:docPr id="759" name="Straight Connector 7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33425" cy="68580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59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pt,.5pt" to="53.05pt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351AE" w:rsidRPr="00A63063">
              <w:rPr>
                <w:bCs/>
              </w:rPr>
              <w:t>6</w:t>
            </w:r>
            <w:r w:rsidR="00AE705A">
              <w:rPr>
                <w:rFonts w:ascii="Times New Roman" w:hAnsi="Times New Roman" w:cs="Times New Roman"/>
                <w:bCs/>
              </w:rPr>
              <w:t>,</w:t>
            </w:r>
            <w:r w:rsidR="00A351AE" w:rsidRPr="00A63063">
              <w:rPr>
                <w:bCs/>
              </w:rPr>
              <w:t>000</w:t>
            </w:r>
          </w:p>
          <w:p w:rsidR="002D20BA" w:rsidRPr="00A63063" w:rsidRDefault="00A351AE" w:rsidP="007C2441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 w:rsidRPr="00A63063">
              <w:rPr>
                <w:bCs/>
              </w:rPr>
              <w:t>6</w:t>
            </w:r>
            <w:r w:rsidR="00AE705A">
              <w:rPr>
                <w:rFonts w:ascii="Times New Roman" w:hAnsi="Times New Roman" w:cs="Times New Roman"/>
                <w:bCs/>
              </w:rPr>
              <w:t>,</w:t>
            </w:r>
            <w:r w:rsidRPr="00A63063">
              <w:rPr>
                <w:bCs/>
              </w:rPr>
              <w:t>200</w:t>
            </w:r>
          </w:p>
        </w:tc>
      </w:tr>
    </w:tbl>
    <w:p w:rsidR="00AE705A" w:rsidRDefault="00F55C5E" w:rsidP="002D20BA">
      <w:pPr>
        <w:spacing w:after="0"/>
        <w:rPr>
          <w:bCs/>
        </w:rPr>
      </w:pPr>
      <w:r>
        <w:rPr>
          <w:bCs/>
        </w:rPr>
        <w:t>Cognitive Domain: Analysis</w:t>
      </w:r>
    </w:p>
    <w:p w:rsidR="002D20BA" w:rsidRDefault="00F55C5E" w:rsidP="002D20BA">
      <w:pPr>
        <w:spacing w:after="0"/>
        <w:rPr>
          <w:bCs/>
        </w:rPr>
      </w:pPr>
      <w:r>
        <w:rPr>
          <w:bCs/>
        </w:rPr>
        <w:t>Difficulty Level: Hard</w:t>
      </w:r>
    </w:p>
    <w:p w:rsidR="002D20BA" w:rsidRDefault="002D20BA" w:rsidP="002D20BA">
      <w:pPr>
        <w:spacing w:after="0"/>
        <w:rPr>
          <w:bCs/>
        </w:rPr>
      </w:pPr>
    </w:p>
    <w:p w:rsidR="002D20BA" w:rsidRDefault="002D20BA" w:rsidP="002D20BA">
      <w:pPr>
        <w:spacing w:after="0"/>
        <w:rPr>
          <w:bCs/>
        </w:rPr>
      </w:pPr>
      <w:r>
        <w:rPr>
          <w:bCs/>
        </w:rPr>
        <w:lastRenderedPageBreak/>
        <w:t xml:space="preserve">20. </w:t>
      </w:r>
    </w:p>
    <w:p w:rsidR="002D20BA" w:rsidRDefault="002D20BA" w:rsidP="002D20BA">
      <w:pPr>
        <w:spacing w:after="0"/>
        <w:rPr>
          <w:bCs/>
        </w:rPr>
      </w:pPr>
      <w:r w:rsidRPr="00391DB5">
        <w:rPr>
          <w:bCs/>
          <w:position w:val="-74"/>
        </w:rPr>
        <w:object w:dxaOrig="4900" w:dyaOrig="6759">
          <v:shape id="_x0000_i1028" type="#_x0000_t75" style="width:245pt;height:338pt" o:ole="">
            <v:imagedata r:id="rId15" o:title=""/>
          </v:shape>
          <o:OLEObject Type="Embed" ProgID="Equation.DSMT4" ShapeID="_x0000_i1028" DrawAspect="Content" ObjectID="_1548157462" r:id="rId16"/>
        </w:object>
      </w:r>
    </w:p>
    <w:p w:rsidR="00AE705A" w:rsidRDefault="00F55C5E" w:rsidP="002D20BA">
      <w:pPr>
        <w:spacing w:after="0"/>
        <w:rPr>
          <w:bCs/>
        </w:rPr>
      </w:pPr>
      <w:r>
        <w:rPr>
          <w:bCs/>
        </w:rPr>
        <w:t>Cognitive Domain: Analysis</w:t>
      </w:r>
    </w:p>
    <w:p w:rsidR="002D20BA" w:rsidRDefault="00F55C5E" w:rsidP="002D20BA">
      <w:pPr>
        <w:spacing w:after="0"/>
        <w:rPr>
          <w:bCs/>
        </w:rPr>
      </w:pPr>
      <w:r>
        <w:rPr>
          <w:bCs/>
        </w:rPr>
        <w:t>Difficulty Level: Hard</w:t>
      </w:r>
    </w:p>
    <w:p w:rsidR="002D20BA" w:rsidRPr="00853788" w:rsidRDefault="002D20BA" w:rsidP="002D20BA">
      <w:pPr>
        <w:spacing w:after="0"/>
        <w:rPr>
          <w:bCs/>
        </w:rPr>
      </w:pPr>
    </w:p>
    <w:p w:rsidR="00542CC3" w:rsidRPr="00A44E55" w:rsidRDefault="00542CC3" w:rsidP="00542CC3"/>
    <w:sectPr w:rsidR="00542CC3" w:rsidRPr="00A44E55" w:rsidSect="003E708D">
      <w:headerReference w:type="default" r:id="rId17"/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4B3" w:rsidRDefault="001754B3">
      <w:r>
        <w:separator/>
      </w:r>
    </w:p>
  </w:endnote>
  <w:endnote w:type="continuationSeparator" w:id="0">
    <w:p w:rsidR="001754B3" w:rsidRDefault="00175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4B3" w:rsidRDefault="001754B3">
      <w:r>
        <w:separator/>
      </w:r>
    </w:p>
  </w:footnote>
  <w:footnote w:type="continuationSeparator" w:id="0">
    <w:p w:rsidR="001754B3" w:rsidRDefault="00175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A5F" w:rsidRDefault="007B1A5F" w:rsidP="003E708D">
    <w:pPr>
      <w:pStyle w:val="Header"/>
      <w:jc w:val="right"/>
    </w:pPr>
    <w:r>
      <w:t>Instructor Resource</w:t>
    </w:r>
  </w:p>
  <w:p w:rsidR="007B1A5F" w:rsidRDefault="007B1A5F" w:rsidP="003E708D">
    <w:pPr>
      <w:pStyle w:val="Header"/>
      <w:jc w:val="right"/>
      <w:rPr>
        <w:i/>
      </w:rPr>
    </w:pPr>
    <w:r>
      <w:t xml:space="preserve">Venkataraman, </w:t>
    </w:r>
    <w:r>
      <w:rPr>
        <w:i/>
      </w:rPr>
      <w:t>Operations Management, 1e</w:t>
    </w:r>
  </w:p>
  <w:p w:rsidR="007B1A5F" w:rsidRPr="004762E3" w:rsidRDefault="007B1A5F" w:rsidP="003E708D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1914E0C"/>
    <w:multiLevelType w:val="hybridMultilevel"/>
    <w:tmpl w:val="C58C0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871AA2"/>
    <w:multiLevelType w:val="hybridMultilevel"/>
    <w:tmpl w:val="07825604"/>
    <w:lvl w:ilvl="0" w:tplc="74C05C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46E2477"/>
    <w:multiLevelType w:val="hybridMultilevel"/>
    <w:tmpl w:val="969E92B4"/>
    <w:lvl w:ilvl="0" w:tplc="848A32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6935FC3"/>
    <w:multiLevelType w:val="hybridMultilevel"/>
    <w:tmpl w:val="EF02A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4B01CC"/>
    <w:multiLevelType w:val="hybridMultilevel"/>
    <w:tmpl w:val="1F5E9ED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943C28"/>
    <w:multiLevelType w:val="hybridMultilevel"/>
    <w:tmpl w:val="8782E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017584"/>
    <w:multiLevelType w:val="hybridMultilevel"/>
    <w:tmpl w:val="5A1691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AC3C10"/>
    <w:multiLevelType w:val="hybridMultilevel"/>
    <w:tmpl w:val="D77C3F0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16447216"/>
    <w:multiLevelType w:val="hybridMultilevel"/>
    <w:tmpl w:val="B7025A78"/>
    <w:lvl w:ilvl="0" w:tplc="04090015">
      <w:start w:val="1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754012"/>
    <w:multiLevelType w:val="hybridMultilevel"/>
    <w:tmpl w:val="81701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153334"/>
    <w:multiLevelType w:val="hybridMultilevel"/>
    <w:tmpl w:val="0C6AA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9B61C81"/>
    <w:multiLevelType w:val="hybridMultilevel"/>
    <w:tmpl w:val="EB6877E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2FF537A"/>
    <w:multiLevelType w:val="hybridMultilevel"/>
    <w:tmpl w:val="623AA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775C90"/>
    <w:multiLevelType w:val="hybridMultilevel"/>
    <w:tmpl w:val="A1523B64"/>
    <w:lvl w:ilvl="0" w:tplc="EABCF454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38B1F27"/>
    <w:multiLevelType w:val="hybridMultilevel"/>
    <w:tmpl w:val="AD20528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702E29"/>
    <w:multiLevelType w:val="hybridMultilevel"/>
    <w:tmpl w:val="24D0B5D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18D6DE2"/>
    <w:multiLevelType w:val="hybridMultilevel"/>
    <w:tmpl w:val="74124D3E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18E2B5C"/>
    <w:multiLevelType w:val="hybridMultilevel"/>
    <w:tmpl w:val="63122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A066E9"/>
    <w:multiLevelType w:val="hybridMultilevel"/>
    <w:tmpl w:val="028049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AE57C1"/>
    <w:multiLevelType w:val="hybridMultilevel"/>
    <w:tmpl w:val="998AD8E6"/>
    <w:lvl w:ilvl="0" w:tplc="A9B629F8">
      <w:numFmt w:val="bullet"/>
      <w:lvlText w:val="-"/>
      <w:lvlJc w:val="left"/>
      <w:pPr>
        <w:ind w:left="11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>
    <w:nsid w:val="46EE58DD"/>
    <w:multiLevelType w:val="hybridMultilevel"/>
    <w:tmpl w:val="D8BC3292"/>
    <w:lvl w:ilvl="0" w:tplc="5EB6F7BC">
      <w:start w:val="1"/>
      <w:numFmt w:val="upp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9657C8"/>
    <w:multiLevelType w:val="hybridMultilevel"/>
    <w:tmpl w:val="0122B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772709"/>
    <w:multiLevelType w:val="hybridMultilevel"/>
    <w:tmpl w:val="52CE034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10D74AE"/>
    <w:multiLevelType w:val="hybridMultilevel"/>
    <w:tmpl w:val="D4DA6C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9C573F"/>
    <w:multiLevelType w:val="hybridMultilevel"/>
    <w:tmpl w:val="623AA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F6147D"/>
    <w:multiLevelType w:val="hybridMultilevel"/>
    <w:tmpl w:val="135AD39A"/>
    <w:lvl w:ilvl="0" w:tplc="68AAA0B8">
      <w:start w:val="1"/>
      <w:numFmt w:val="lowerLetter"/>
      <w:lvlText w:val="%1)"/>
      <w:lvlJc w:val="left"/>
      <w:pPr>
        <w:ind w:left="7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AB261DC"/>
    <w:multiLevelType w:val="hybridMultilevel"/>
    <w:tmpl w:val="14287FA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05327C"/>
    <w:multiLevelType w:val="hybridMultilevel"/>
    <w:tmpl w:val="8FFC1A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8323D4"/>
    <w:multiLevelType w:val="hybridMultilevel"/>
    <w:tmpl w:val="D10EB7D4"/>
    <w:lvl w:ilvl="0" w:tplc="2CB0B4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E892149"/>
    <w:multiLevelType w:val="hybridMultilevel"/>
    <w:tmpl w:val="28B6133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90129B"/>
    <w:multiLevelType w:val="hybridMultilevel"/>
    <w:tmpl w:val="0634581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0"/>
  </w:num>
  <w:num w:numId="2">
    <w:abstractNumId w:val="37"/>
  </w:num>
  <w:num w:numId="3">
    <w:abstractNumId w:val="30"/>
  </w:num>
  <w:num w:numId="4">
    <w:abstractNumId w:val="21"/>
  </w:num>
  <w:num w:numId="5">
    <w:abstractNumId w:val="28"/>
  </w:num>
  <w:num w:numId="6">
    <w:abstractNumId w:val="9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35"/>
  </w:num>
  <w:num w:numId="12">
    <w:abstractNumId w:val="36"/>
  </w:num>
  <w:num w:numId="13">
    <w:abstractNumId w:val="40"/>
  </w:num>
  <w:num w:numId="14">
    <w:abstractNumId w:val="12"/>
  </w:num>
  <w:num w:numId="15">
    <w:abstractNumId w:val="13"/>
  </w:num>
  <w:num w:numId="16">
    <w:abstractNumId w:val="4"/>
  </w:num>
  <w:num w:numId="17">
    <w:abstractNumId w:val="27"/>
  </w:num>
  <w:num w:numId="18">
    <w:abstractNumId w:val="14"/>
  </w:num>
  <w:num w:numId="19">
    <w:abstractNumId w:val="17"/>
  </w:num>
  <w:num w:numId="20">
    <w:abstractNumId w:val="31"/>
  </w:num>
  <w:num w:numId="21">
    <w:abstractNumId w:val="23"/>
  </w:num>
  <w:num w:numId="22">
    <w:abstractNumId w:val="41"/>
  </w:num>
  <w:num w:numId="23">
    <w:abstractNumId w:val="16"/>
  </w:num>
  <w:num w:numId="24">
    <w:abstractNumId w:val="42"/>
  </w:num>
  <w:num w:numId="25">
    <w:abstractNumId w:val="20"/>
  </w:num>
  <w:num w:numId="26">
    <w:abstractNumId w:val="8"/>
  </w:num>
  <w:num w:numId="27">
    <w:abstractNumId w:val="38"/>
  </w:num>
  <w:num w:numId="28">
    <w:abstractNumId w:val="26"/>
  </w:num>
  <w:num w:numId="29">
    <w:abstractNumId w:val="7"/>
  </w:num>
  <w:num w:numId="30">
    <w:abstractNumId w:val="24"/>
  </w:num>
  <w:num w:numId="31">
    <w:abstractNumId w:val="39"/>
  </w:num>
  <w:num w:numId="32">
    <w:abstractNumId w:val="6"/>
  </w:num>
  <w:num w:numId="33">
    <w:abstractNumId w:val="22"/>
  </w:num>
  <w:num w:numId="34">
    <w:abstractNumId w:val="18"/>
  </w:num>
  <w:num w:numId="35">
    <w:abstractNumId w:val="29"/>
  </w:num>
  <w:num w:numId="36">
    <w:abstractNumId w:val="33"/>
  </w:num>
  <w:num w:numId="37">
    <w:abstractNumId w:val="32"/>
  </w:num>
  <w:num w:numId="38">
    <w:abstractNumId w:val="15"/>
  </w:num>
  <w:num w:numId="39">
    <w:abstractNumId w:val="25"/>
  </w:num>
  <w:num w:numId="40">
    <w:abstractNumId w:val="11"/>
  </w:num>
  <w:num w:numId="41">
    <w:abstractNumId w:val="5"/>
  </w:num>
  <w:num w:numId="42">
    <w:abstractNumId w:val="34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B4"/>
    <w:rsid w:val="00024CB8"/>
    <w:rsid w:val="00033437"/>
    <w:rsid w:val="000F388C"/>
    <w:rsid w:val="00132EA8"/>
    <w:rsid w:val="00133E6C"/>
    <w:rsid w:val="001754B3"/>
    <w:rsid w:val="00185227"/>
    <w:rsid w:val="001B761C"/>
    <w:rsid w:val="001F7343"/>
    <w:rsid w:val="00227074"/>
    <w:rsid w:val="00253F91"/>
    <w:rsid w:val="002633A4"/>
    <w:rsid w:val="00272B2E"/>
    <w:rsid w:val="002D0F36"/>
    <w:rsid w:val="002D20BA"/>
    <w:rsid w:val="002E4A55"/>
    <w:rsid w:val="00327683"/>
    <w:rsid w:val="00331370"/>
    <w:rsid w:val="00361935"/>
    <w:rsid w:val="003620F9"/>
    <w:rsid w:val="00370467"/>
    <w:rsid w:val="00393EAF"/>
    <w:rsid w:val="003C4235"/>
    <w:rsid w:val="003E708D"/>
    <w:rsid w:val="003E7BF7"/>
    <w:rsid w:val="003F0E55"/>
    <w:rsid w:val="003F7148"/>
    <w:rsid w:val="0041308D"/>
    <w:rsid w:val="00465080"/>
    <w:rsid w:val="004762E3"/>
    <w:rsid w:val="00486A8A"/>
    <w:rsid w:val="004B17D5"/>
    <w:rsid w:val="004C7FAF"/>
    <w:rsid w:val="004F32CC"/>
    <w:rsid w:val="00500B36"/>
    <w:rsid w:val="0053536D"/>
    <w:rsid w:val="00542CC3"/>
    <w:rsid w:val="005646CF"/>
    <w:rsid w:val="0056634A"/>
    <w:rsid w:val="00582851"/>
    <w:rsid w:val="00593132"/>
    <w:rsid w:val="005F6A42"/>
    <w:rsid w:val="00616A17"/>
    <w:rsid w:val="006537C0"/>
    <w:rsid w:val="00661127"/>
    <w:rsid w:val="0067627F"/>
    <w:rsid w:val="006D1107"/>
    <w:rsid w:val="006E1D22"/>
    <w:rsid w:val="0072507A"/>
    <w:rsid w:val="007557A1"/>
    <w:rsid w:val="00761723"/>
    <w:rsid w:val="007B1A5F"/>
    <w:rsid w:val="007B2823"/>
    <w:rsid w:val="007C2441"/>
    <w:rsid w:val="00811EC9"/>
    <w:rsid w:val="00852986"/>
    <w:rsid w:val="00870008"/>
    <w:rsid w:val="00876836"/>
    <w:rsid w:val="008978D0"/>
    <w:rsid w:val="008B339D"/>
    <w:rsid w:val="008C4617"/>
    <w:rsid w:val="008D029E"/>
    <w:rsid w:val="008E46E0"/>
    <w:rsid w:val="009342CD"/>
    <w:rsid w:val="00956287"/>
    <w:rsid w:val="00963D40"/>
    <w:rsid w:val="00974AA9"/>
    <w:rsid w:val="009A40A6"/>
    <w:rsid w:val="009B2FE8"/>
    <w:rsid w:val="009B58DA"/>
    <w:rsid w:val="00A059F3"/>
    <w:rsid w:val="00A1465F"/>
    <w:rsid w:val="00A351AE"/>
    <w:rsid w:val="00A44E55"/>
    <w:rsid w:val="00A63063"/>
    <w:rsid w:val="00A84C45"/>
    <w:rsid w:val="00AB42AC"/>
    <w:rsid w:val="00AD5452"/>
    <w:rsid w:val="00AD5E2E"/>
    <w:rsid w:val="00AE58E0"/>
    <w:rsid w:val="00AE705A"/>
    <w:rsid w:val="00AF311C"/>
    <w:rsid w:val="00AF4F8B"/>
    <w:rsid w:val="00B164AA"/>
    <w:rsid w:val="00B31FED"/>
    <w:rsid w:val="00B36615"/>
    <w:rsid w:val="00B42E08"/>
    <w:rsid w:val="00B73564"/>
    <w:rsid w:val="00BB0C36"/>
    <w:rsid w:val="00BE1AD7"/>
    <w:rsid w:val="00C048E3"/>
    <w:rsid w:val="00C50E66"/>
    <w:rsid w:val="00C55F1A"/>
    <w:rsid w:val="00C6457F"/>
    <w:rsid w:val="00C8654C"/>
    <w:rsid w:val="00CB2339"/>
    <w:rsid w:val="00CD1179"/>
    <w:rsid w:val="00CF3977"/>
    <w:rsid w:val="00CF39F3"/>
    <w:rsid w:val="00CF5F08"/>
    <w:rsid w:val="00D33536"/>
    <w:rsid w:val="00D37AF2"/>
    <w:rsid w:val="00D46302"/>
    <w:rsid w:val="00D667AA"/>
    <w:rsid w:val="00D8701F"/>
    <w:rsid w:val="00DA246F"/>
    <w:rsid w:val="00E352E1"/>
    <w:rsid w:val="00E52712"/>
    <w:rsid w:val="00E74418"/>
    <w:rsid w:val="00EC67A7"/>
    <w:rsid w:val="00EC6AC2"/>
    <w:rsid w:val="00F37BF7"/>
    <w:rsid w:val="00F4373D"/>
    <w:rsid w:val="00F54DB9"/>
    <w:rsid w:val="00F55C5E"/>
    <w:rsid w:val="00F7153D"/>
    <w:rsid w:val="00F77A8F"/>
    <w:rsid w:val="00FD48B4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uiPriority w:val="99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table" w:styleId="TableGrid">
    <w:name w:val="Table Grid"/>
    <w:basedOn w:val="TableNormal"/>
    <w:uiPriority w:val="39"/>
    <w:rsid w:val="002D20B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2D20BA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2D20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D20BA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20BA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D20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D20BA"/>
    <w:rPr>
      <w:rFonts w:asciiTheme="minorHAnsi" w:eastAsiaTheme="minorHAnsi" w:hAnsiTheme="minorHAnsi" w:cstheme="minorBidi"/>
      <w:b/>
      <w:bCs/>
    </w:rPr>
  </w:style>
  <w:style w:type="character" w:customStyle="1" w:styleId="SUP">
    <w:name w:val="SUP"/>
    <w:rsid w:val="002D20BA"/>
    <w:rPr>
      <w:vertAlign w:val="superscript"/>
      <w:lang w:val="en-US"/>
    </w:rPr>
  </w:style>
  <w:style w:type="paragraph" w:styleId="EndnoteText">
    <w:name w:val="endnote text"/>
    <w:basedOn w:val="Normal"/>
    <w:link w:val="EndnoteTextChar"/>
    <w:rsid w:val="002D20BA"/>
    <w:pPr>
      <w:spacing w:after="0"/>
    </w:pPr>
    <w:rPr>
      <w:sz w:val="20"/>
      <w:szCs w:val="20"/>
      <w:lang w:val="en-IN" w:eastAsia="en-IN" w:bidi="he-IL"/>
    </w:rPr>
  </w:style>
  <w:style w:type="character" w:customStyle="1" w:styleId="EndnoteTextChar">
    <w:name w:val="Endnote Text Char"/>
    <w:basedOn w:val="DefaultParagraphFont"/>
    <w:link w:val="EndnoteText"/>
    <w:rsid w:val="002D20BA"/>
    <w:rPr>
      <w:lang w:val="en-IN" w:eastAsia="en-IN" w:bidi="he-IL"/>
    </w:rPr>
  </w:style>
  <w:style w:type="character" w:styleId="EndnoteReference">
    <w:name w:val="endnote reference"/>
    <w:rsid w:val="002D20B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uiPriority w:val="99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table" w:styleId="TableGrid">
    <w:name w:val="Table Grid"/>
    <w:basedOn w:val="TableNormal"/>
    <w:uiPriority w:val="39"/>
    <w:rsid w:val="002D20B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2D20BA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2D20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D20BA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20BA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D20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D20BA"/>
    <w:rPr>
      <w:rFonts w:asciiTheme="minorHAnsi" w:eastAsiaTheme="minorHAnsi" w:hAnsiTheme="minorHAnsi" w:cstheme="minorBidi"/>
      <w:b/>
      <w:bCs/>
    </w:rPr>
  </w:style>
  <w:style w:type="character" w:customStyle="1" w:styleId="SUP">
    <w:name w:val="SUP"/>
    <w:rsid w:val="002D20BA"/>
    <w:rPr>
      <w:vertAlign w:val="superscript"/>
      <w:lang w:val="en-US"/>
    </w:rPr>
  </w:style>
  <w:style w:type="paragraph" w:styleId="EndnoteText">
    <w:name w:val="endnote text"/>
    <w:basedOn w:val="Normal"/>
    <w:link w:val="EndnoteTextChar"/>
    <w:rsid w:val="002D20BA"/>
    <w:pPr>
      <w:spacing w:after="0"/>
    </w:pPr>
    <w:rPr>
      <w:sz w:val="20"/>
      <w:szCs w:val="20"/>
      <w:lang w:val="en-IN" w:eastAsia="en-IN" w:bidi="he-IL"/>
    </w:rPr>
  </w:style>
  <w:style w:type="character" w:customStyle="1" w:styleId="EndnoteTextChar">
    <w:name w:val="Endnote Text Char"/>
    <w:basedOn w:val="DefaultParagraphFont"/>
    <w:link w:val="EndnoteText"/>
    <w:rsid w:val="002D20BA"/>
    <w:rPr>
      <w:lang w:val="en-IN" w:eastAsia="en-IN" w:bidi="he-IL"/>
    </w:rPr>
  </w:style>
  <w:style w:type="character" w:styleId="EndnoteReference">
    <w:name w:val="endnote reference"/>
    <w:rsid w:val="002D20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y\AppData\Local\Microsoft\Windows\INetCache\IE\AT2AC056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8EB56-FF3F-476E-AE6E-A800C34C4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6</TotalTime>
  <Pages>16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7424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harris</dc:creator>
  <cp:lastModifiedBy>SageUser</cp:lastModifiedBy>
  <cp:revision>4</cp:revision>
  <dcterms:created xsi:type="dcterms:W3CDTF">2017-02-09T22:53:00Z</dcterms:created>
  <dcterms:modified xsi:type="dcterms:W3CDTF">2017-02-09T22:58:00Z</dcterms:modified>
</cp:coreProperties>
</file>